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3A8" w:rsidRPr="00833F6B" w:rsidRDefault="00833F6B" w:rsidP="00997137">
      <w:pPr>
        <w:pStyle w:val="BasistekstIKNL"/>
        <w:rPr>
          <w:sz w:val="24"/>
        </w:rPr>
      </w:pPr>
      <w:proofErr w:type="spellStart"/>
      <w:r w:rsidRPr="00833F6B">
        <w:rPr>
          <w:sz w:val="24"/>
        </w:rPr>
        <w:t>Biosketch</w:t>
      </w:r>
      <w:proofErr w:type="spellEnd"/>
      <w:r w:rsidRPr="00833F6B">
        <w:rPr>
          <w:sz w:val="24"/>
        </w:rPr>
        <w:t xml:space="preserve"> </w:t>
      </w:r>
      <w:proofErr w:type="spellStart"/>
      <w:r w:rsidRPr="00833F6B">
        <w:rPr>
          <w:sz w:val="24"/>
        </w:rPr>
        <w:t>Siesling</w:t>
      </w:r>
      <w:proofErr w:type="spellEnd"/>
    </w:p>
    <w:p w:rsidR="00833F6B" w:rsidRPr="00833F6B" w:rsidRDefault="00833F6B" w:rsidP="00997137">
      <w:pPr>
        <w:pStyle w:val="BasistekstIKNL"/>
        <w:rPr>
          <w:sz w:val="24"/>
        </w:rPr>
      </w:pPr>
    </w:p>
    <w:p w:rsidR="00375C26" w:rsidRDefault="00833F6B" w:rsidP="00997137">
      <w:pPr>
        <w:pStyle w:val="BasistekstIKNL"/>
        <w:rPr>
          <w:sz w:val="24"/>
        </w:rPr>
      </w:pPr>
      <w:r>
        <w:rPr>
          <w:sz w:val="24"/>
        </w:rPr>
        <w:t xml:space="preserve">Sabine </w:t>
      </w:r>
      <w:proofErr w:type="spellStart"/>
      <w:r>
        <w:rPr>
          <w:sz w:val="24"/>
        </w:rPr>
        <w:t>Siesling</w:t>
      </w:r>
      <w:proofErr w:type="spellEnd"/>
      <w:r>
        <w:rPr>
          <w:sz w:val="24"/>
        </w:rPr>
        <w:t xml:space="preserve"> was born in the Netherlands in 1972. </w:t>
      </w: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studied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Biomedical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Science</w:t>
      </w:r>
      <w:proofErr w:type="spellEnd"/>
      <w:r>
        <w:rPr>
          <w:sz w:val="24"/>
        </w:rPr>
        <w:t xml:space="preserve"> at the Leiden University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graduated</w:t>
      </w:r>
      <w:proofErr w:type="spellEnd"/>
      <w:r>
        <w:rPr>
          <w:sz w:val="24"/>
        </w:rPr>
        <w:t xml:space="preserve"> </w:t>
      </w:r>
      <w:r w:rsidR="000653D9">
        <w:rPr>
          <w:sz w:val="24"/>
        </w:rPr>
        <w:t xml:space="preserve">in 1996, </w:t>
      </w:r>
      <w:proofErr w:type="spellStart"/>
      <w:r>
        <w:rPr>
          <w:sz w:val="24"/>
        </w:rPr>
        <w:t>after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spend</w:t>
      </w:r>
      <w:proofErr w:type="spellEnd"/>
      <w:r>
        <w:rPr>
          <w:sz w:val="24"/>
        </w:rPr>
        <w:t xml:space="preserve"> half </w:t>
      </w:r>
      <w:proofErr w:type="spellStart"/>
      <w:r>
        <w:rPr>
          <w:sz w:val="24"/>
        </w:rPr>
        <w:t>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year</w:t>
      </w:r>
      <w:proofErr w:type="spellEnd"/>
      <w:r>
        <w:rPr>
          <w:sz w:val="24"/>
        </w:rPr>
        <w:t xml:space="preserve"> at the University of Heidelberg, Germany. </w:t>
      </w: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finalised</w:t>
      </w:r>
      <w:proofErr w:type="spellEnd"/>
      <w:r>
        <w:rPr>
          <w:sz w:val="24"/>
        </w:rPr>
        <w:t xml:space="preserve"> her PhD on the </w:t>
      </w:r>
      <w:proofErr w:type="spellStart"/>
      <w:r>
        <w:rPr>
          <w:sz w:val="24"/>
        </w:rPr>
        <w:t>clinical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genetical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epidemiological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aspects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Huntington’s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Disease</w:t>
      </w:r>
      <w:proofErr w:type="spellEnd"/>
      <w:r>
        <w:rPr>
          <w:sz w:val="24"/>
        </w:rPr>
        <w:t xml:space="preserve"> in 1999. </w:t>
      </w: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registered</w:t>
      </w:r>
      <w:proofErr w:type="spellEnd"/>
      <w:r>
        <w:rPr>
          <w:sz w:val="24"/>
        </w:rPr>
        <w:t xml:space="preserve"> as </w:t>
      </w:r>
      <w:proofErr w:type="spellStart"/>
      <w:r>
        <w:rPr>
          <w:sz w:val="24"/>
        </w:rPr>
        <w:t>clinical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epidemiologist</w:t>
      </w:r>
      <w:proofErr w:type="spellEnd"/>
      <w:r>
        <w:rPr>
          <w:sz w:val="24"/>
        </w:rPr>
        <w:t xml:space="preserve"> </w:t>
      </w:r>
      <w:r w:rsidR="000653D9">
        <w:rPr>
          <w:sz w:val="24"/>
        </w:rPr>
        <w:t xml:space="preserve">B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filled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position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head</w:t>
      </w:r>
      <w:proofErr w:type="spellEnd"/>
      <w:r>
        <w:rPr>
          <w:sz w:val="24"/>
        </w:rPr>
        <w:t xml:space="preserve"> of the </w:t>
      </w:r>
      <w:proofErr w:type="spellStart"/>
      <w:r>
        <w:rPr>
          <w:sz w:val="24"/>
        </w:rPr>
        <w:t>department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regstration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research at the Comprehensive Cancer Centre Stedendriehoek Twente. </w:t>
      </w:r>
      <w:proofErr w:type="spellStart"/>
      <w:r>
        <w:rPr>
          <w:sz w:val="24"/>
        </w:rPr>
        <w:t>After</w:t>
      </w:r>
      <w:proofErr w:type="spellEnd"/>
      <w:r>
        <w:rPr>
          <w:sz w:val="24"/>
        </w:rPr>
        <w:t xml:space="preserve"> a </w:t>
      </w:r>
      <w:proofErr w:type="spellStart"/>
      <w:r>
        <w:rPr>
          <w:sz w:val="24"/>
        </w:rPr>
        <w:t>merge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with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Comprehesive</w:t>
      </w:r>
      <w:proofErr w:type="spellEnd"/>
      <w:r>
        <w:rPr>
          <w:sz w:val="24"/>
        </w:rPr>
        <w:t xml:space="preserve"> Cancer Centre North Netherlands </w:t>
      </w: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became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head</w:t>
      </w:r>
      <w:proofErr w:type="spellEnd"/>
      <w:r>
        <w:rPr>
          <w:sz w:val="24"/>
        </w:rPr>
        <w:t xml:space="preserve"> of Research. </w:t>
      </w:r>
    </w:p>
    <w:p w:rsidR="00375C26" w:rsidRDefault="00833F6B" w:rsidP="00997137">
      <w:pPr>
        <w:pStyle w:val="BasistekstIKNL"/>
        <w:rPr>
          <w:sz w:val="24"/>
        </w:rPr>
      </w:pPr>
      <w:r>
        <w:rPr>
          <w:sz w:val="24"/>
        </w:rPr>
        <w:t xml:space="preserve">At </w:t>
      </w:r>
      <w:proofErr w:type="spellStart"/>
      <w:r>
        <w:rPr>
          <w:sz w:val="24"/>
        </w:rPr>
        <w:t>this</w:t>
      </w:r>
      <w:proofErr w:type="spellEnd"/>
      <w:r>
        <w:rPr>
          <w:sz w:val="24"/>
        </w:rPr>
        <w:t xml:space="preserve"> moment </w:t>
      </w: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is senior researcher at the Comprehensive Cancer Centre the Netherlands</w:t>
      </w:r>
      <w:r w:rsidR="00375C26">
        <w:rPr>
          <w:sz w:val="24"/>
        </w:rPr>
        <w:t xml:space="preserve">, Utrecht. </w:t>
      </w:r>
      <w:proofErr w:type="spellStart"/>
      <w:r w:rsidR="00375C26">
        <w:rPr>
          <w:sz w:val="24"/>
        </w:rPr>
        <w:t>She</w:t>
      </w:r>
      <w:proofErr w:type="spellEnd"/>
      <w:r w:rsidR="00375C26">
        <w:rPr>
          <w:sz w:val="24"/>
        </w:rPr>
        <w:t xml:space="preserve"> is project leader o</w:t>
      </w:r>
      <w:r w:rsidR="000653D9">
        <w:rPr>
          <w:sz w:val="24"/>
        </w:rPr>
        <w:t xml:space="preserve">f the NABON </w:t>
      </w:r>
      <w:proofErr w:type="spellStart"/>
      <w:r w:rsidR="000653D9">
        <w:rPr>
          <w:sz w:val="24"/>
        </w:rPr>
        <w:t>B</w:t>
      </w:r>
      <w:r w:rsidR="00375C26">
        <w:rPr>
          <w:sz w:val="24"/>
        </w:rPr>
        <w:t>reast</w:t>
      </w:r>
      <w:proofErr w:type="spellEnd"/>
      <w:r w:rsidR="00375C26">
        <w:rPr>
          <w:sz w:val="24"/>
        </w:rPr>
        <w:t xml:space="preserve"> Cancer Audit, </w:t>
      </w:r>
      <w:proofErr w:type="spellStart"/>
      <w:r w:rsidR="00375C26">
        <w:rPr>
          <w:sz w:val="24"/>
        </w:rPr>
        <w:t>which</w:t>
      </w:r>
      <w:proofErr w:type="spellEnd"/>
      <w:r w:rsidR="00375C26">
        <w:rPr>
          <w:sz w:val="24"/>
        </w:rPr>
        <w:t xml:space="preserve"> is </w:t>
      </w:r>
      <w:proofErr w:type="spellStart"/>
      <w:r w:rsidR="00375C26">
        <w:rPr>
          <w:sz w:val="24"/>
        </w:rPr>
        <w:t>one</w:t>
      </w:r>
      <w:proofErr w:type="spellEnd"/>
      <w:r w:rsidR="00375C26">
        <w:rPr>
          <w:sz w:val="24"/>
        </w:rPr>
        <w:t xml:space="preserve"> of the </w:t>
      </w:r>
      <w:proofErr w:type="spellStart"/>
      <w:r w:rsidR="00375C26">
        <w:rPr>
          <w:sz w:val="24"/>
        </w:rPr>
        <w:t>key</w:t>
      </w:r>
      <w:proofErr w:type="spellEnd"/>
      <w:r w:rsidR="00375C26">
        <w:rPr>
          <w:sz w:val="24"/>
        </w:rPr>
        <w:t xml:space="preserve">-indicators </w:t>
      </w:r>
      <w:proofErr w:type="spellStart"/>
      <w:r w:rsidR="00375C26">
        <w:rPr>
          <w:sz w:val="24"/>
        </w:rPr>
        <w:t>for</w:t>
      </w:r>
      <w:proofErr w:type="spellEnd"/>
      <w:r w:rsidR="00375C26">
        <w:rPr>
          <w:sz w:val="24"/>
        </w:rPr>
        <w:t xml:space="preserve"> the Dutch Health Care </w:t>
      </w:r>
      <w:proofErr w:type="spellStart"/>
      <w:r w:rsidR="00375C26">
        <w:rPr>
          <w:sz w:val="24"/>
        </w:rPr>
        <w:t>Inspectorate</w:t>
      </w:r>
      <w:proofErr w:type="spellEnd"/>
      <w:r w:rsidR="00375C26">
        <w:rPr>
          <w:sz w:val="24"/>
        </w:rPr>
        <w:t xml:space="preserve">. </w:t>
      </w:r>
      <w:proofErr w:type="spellStart"/>
      <w:r w:rsidR="00375C26">
        <w:rPr>
          <w:sz w:val="24"/>
        </w:rPr>
        <w:t>She</w:t>
      </w:r>
      <w:proofErr w:type="spellEnd"/>
      <w:r w:rsidR="00375C26">
        <w:rPr>
          <w:sz w:val="24"/>
        </w:rPr>
        <w:t xml:space="preserve"> is </w:t>
      </w:r>
      <w:proofErr w:type="spellStart"/>
      <w:r>
        <w:rPr>
          <w:sz w:val="24"/>
        </w:rPr>
        <w:t>Associate</w:t>
      </w:r>
      <w:proofErr w:type="spellEnd"/>
      <w:r>
        <w:rPr>
          <w:sz w:val="24"/>
        </w:rPr>
        <w:t xml:space="preserve"> Professor at the MIRA </w:t>
      </w:r>
      <w:proofErr w:type="spellStart"/>
      <w:r>
        <w:rPr>
          <w:sz w:val="24"/>
        </w:rPr>
        <w:t>Institute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Biomedical</w:t>
      </w:r>
      <w:proofErr w:type="spellEnd"/>
      <w:r>
        <w:rPr>
          <w:sz w:val="24"/>
        </w:rPr>
        <w:t xml:space="preserve"> Technology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Technical </w:t>
      </w:r>
      <w:proofErr w:type="spellStart"/>
      <w:r>
        <w:rPr>
          <w:sz w:val="24"/>
        </w:rPr>
        <w:t>Medicine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department</w:t>
      </w:r>
      <w:proofErr w:type="spellEnd"/>
      <w:r>
        <w:rPr>
          <w:sz w:val="24"/>
        </w:rPr>
        <w:t xml:space="preserve"> of Health Technology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Services Research, University of Twente, Enschede, the Netherlands. Her research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teaching </w:t>
      </w:r>
      <w:proofErr w:type="spellStart"/>
      <w:r>
        <w:rPr>
          <w:sz w:val="24"/>
        </w:rPr>
        <w:t>focus</w:t>
      </w:r>
      <w:r w:rsidR="000653D9">
        <w:rPr>
          <w:sz w:val="24"/>
        </w:rPr>
        <w:t>ses</w:t>
      </w:r>
      <w:proofErr w:type="spellEnd"/>
      <w:r>
        <w:rPr>
          <w:sz w:val="24"/>
        </w:rPr>
        <w:t xml:space="preserve"> on the </w:t>
      </w:r>
      <w:proofErr w:type="spellStart"/>
      <w:r>
        <w:rPr>
          <w:sz w:val="24"/>
        </w:rPr>
        <w:t>quality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oncological</w:t>
      </w:r>
      <w:proofErr w:type="spellEnd"/>
      <w:r>
        <w:rPr>
          <w:sz w:val="24"/>
        </w:rPr>
        <w:t xml:space="preserve"> care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follow-up. </w:t>
      </w:r>
    </w:p>
    <w:p w:rsidR="00375C26" w:rsidRDefault="00375C26" w:rsidP="00997137">
      <w:pPr>
        <w:pStyle w:val="BasistekstIKNL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is </w:t>
      </w:r>
      <w:proofErr w:type="spellStart"/>
      <w:r>
        <w:rPr>
          <w:sz w:val="24"/>
        </w:rPr>
        <w:t>involved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several</w:t>
      </w:r>
      <w:proofErr w:type="spellEnd"/>
      <w:r>
        <w:rPr>
          <w:sz w:val="24"/>
        </w:rPr>
        <w:t xml:space="preserve"> PhD </w:t>
      </w:r>
      <w:proofErr w:type="spellStart"/>
      <w:r>
        <w:rPr>
          <w:sz w:val="24"/>
        </w:rPr>
        <w:t>projects</w:t>
      </w:r>
      <w:proofErr w:type="spellEnd"/>
      <w:r>
        <w:rPr>
          <w:sz w:val="24"/>
        </w:rPr>
        <w:t xml:space="preserve"> in </w:t>
      </w:r>
      <w:proofErr w:type="spellStart"/>
      <w:r>
        <w:rPr>
          <w:sz w:val="24"/>
        </w:rPr>
        <w:t>which</w:t>
      </w:r>
      <w:proofErr w:type="spellEnd"/>
      <w:r>
        <w:rPr>
          <w:sz w:val="24"/>
        </w:rPr>
        <w:t xml:space="preserve"> the effect of </w:t>
      </w:r>
      <w:proofErr w:type="spellStart"/>
      <w:r>
        <w:rPr>
          <w:sz w:val="24"/>
        </w:rPr>
        <w:t>interventions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like</w:t>
      </w:r>
      <w:proofErr w:type="spellEnd"/>
      <w:r>
        <w:rPr>
          <w:sz w:val="24"/>
        </w:rPr>
        <w:t xml:space="preserve"> peer review or care </w:t>
      </w:r>
      <w:proofErr w:type="spellStart"/>
      <w:r>
        <w:rPr>
          <w:sz w:val="24"/>
        </w:rPr>
        <w:t>pathways</w:t>
      </w:r>
      <w:proofErr w:type="spellEnd"/>
      <w:r>
        <w:rPr>
          <w:sz w:val="24"/>
        </w:rPr>
        <w:t xml:space="preserve">, on the </w:t>
      </w:r>
      <w:proofErr w:type="spellStart"/>
      <w:r>
        <w:rPr>
          <w:sz w:val="24"/>
        </w:rPr>
        <w:t>quality</w:t>
      </w:r>
      <w:proofErr w:type="spellEnd"/>
      <w:r>
        <w:rPr>
          <w:sz w:val="24"/>
        </w:rPr>
        <w:t xml:space="preserve"> of care is </w:t>
      </w:r>
      <w:proofErr w:type="spellStart"/>
      <w:r>
        <w:rPr>
          <w:sz w:val="24"/>
        </w:rPr>
        <w:t>evaluated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using</w:t>
      </w:r>
      <w:proofErr w:type="spellEnd"/>
      <w:r>
        <w:rPr>
          <w:sz w:val="24"/>
        </w:rPr>
        <w:t xml:space="preserve"> t</w:t>
      </w:r>
      <w:r w:rsidR="000653D9">
        <w:rPr>
          <w:sz w:val="24"/>
        </w:rPr>
        <w:t>he</w:t>
      </w:r>
      <w:r>
        <w:rPr>
          <w:sz w:val="24"/>
        </w:rPr>
        <w:t xml:space="preserve"> data of the Netherlands Cancer </w:t>
      </w:r>
      <w:proofErr w:type="spellStart"/>
      <w:r>
        <w:rPr>
          <w:sz w:val="24"/>
        </w:rPr>
        <w:t>Registry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is </w:t>
      </w:r>
      <w:proofErr w:type="spellStart"/>
      <w:r w:rsidR="000653D9">
        <w:rPr>
          <w:sz w:val="24"/>
        </w:rPr>
        <w:t>investigating</w:t>
      </w:r>
      <w:proofErr w:type="spellEnd"/>
      <w:r w:rsidR="000653D9">
        <w:rPr>
          <w:sz w:val="24"/>
        </w:rPr>
        <w:t xml:space="preserve"> </w:t>
      </w:r>
      <w:proofErr w:type="spellStart"/>
      <w:r w:rsidR="000653D9">
        <w:rPr>
          <w:sz w:val="24"/>
        </w:rPr>
        <w:t>clinical</w:t>
      </w:r>
      <w:proofErr w:type="spellEnd"/>
      <w:r w:rsidR="000653D9">
        <w:rPr>
          <w:sz w:val="24"/>
        </w:rPr>
        <w:t xml:space="preserve"> </w:t>
      </w:r>
      <w:proofErr w:type="spellStart"/>
      <w:r>
        <w:rPr>
          <w:sz w:val="24"/>
        </w:rPr>
        <w:t>guideline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adherence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personalised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medicine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tailored</w:t>
      </w:r>
      <w:proofErr w:type="spellEnd"/>
      <w:r>
        <w:rPr>
          <w:sz w:val="24"/>
        </w:rPr>
        <w:t xml:space="preserve"> follow-up.  </w:t>
      </w:r>
      <w:proofErr w:type="spellStart"/>
      <w:r>
        <w:rPr>
          <w:sz w:val="24"/>
        </w:rPr>
        <w:t>Moreover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is </w:t>
      </w:r>
      <w:proofErr w:type="spellStart"/>
      <w:r>
        <w:rPr>
          <w:sz w:val="24"/>
        </w:rPr>
        <w:t>involved</w:t>
      </w:r>
      <w:proofErr w:type="spellEnd"/>
      <w:r>
        <w:rPr>
          <w:sz w:val="24"/>
        </w:rPr>
        <w:t xml:space="preserve"> in the Netherlands </w:t>
      </w:r>
      <w:proofErr w:type="spellStart"/>
      <w:r>
        <w:rPr>
          <w:sz w:val="24"/>
        </w:rPr>
        <w:t>Breast</w:t>
      </w:r>
      <w:proofErr w:type="spellEnd"/>
      <w:r>
        <w:rPr>
          <w:sz w:val="24"/>
        </w:rPr>
        <w:t xml:space="preserve"> Cancer Project, </w:t>
      </w:r>
      <w:proofErr w:type="spellStart"/>
      <w:r>
        <w:rPr>
          <w:sz w:val="24"/>
        </w:rPr>
        <w:t>which</w:t>
      </w:r>
      <w:proofErr w:type="spellEnd"/>
      <w:r>
        <w:rPr>
          <w:sz w:val="24"/>
        </w:rPr>
        <w:t xml:space="preserve"> </w:t>
      </w:r>
      <w:proofErr w:type="spellStart"/>
      <w:r w:rsidR="00E132B1">
        <w:rPr>
          <w:sz w:val="24"/>
        </w:rPr>
        <w:t>tries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fill</w:t>
      </w:r>
      <w:proofErr w:type="spellEnd"/>
      <w:r>
        <w:rPr>
          <w:sz w:val="24"/>
        </w:rPr>
        <w:t xml:space="preserve"> the </w:t>
      </w:r>
      <w:proofErr w:type="spellStart"/>
      <w:r>
        <w:rPr>
          <w:sz w:val="24"/>
        </w:rPr>
        <w:t>gaps</w:t>
      </w:r>
      <w:proofErr w:type="spellEnd"/>
      <w:r>
        <w:rPr>
          <w:sz w:val="24"/>
        </w:rPr>
        <w:t xml:space="preserve"> </w:t>
      </w:r>
      <w:r w:rsidR="00E132B1">
        <w:rPr>
          <w:sz w:val="24"/>
        </w:rPr>
        <w:t xml:space="preserve">in </w:t>
      </w:r>
      <w:proofErr w:type="spellStart"/>
      <w:r w:rsidR="000653D9">
        <w:rPr>
          <w:sz w:val="24"/>
        </w:rPr>
        <w:t>evidence</w:t>
      </w:r>
      <w:proofErr w:type="spellEnd"/>
      <w:r w:rsidR="00E132B1">
        <w:rPr>
          <w:sz w:val="24"/>
        </w:rPr>
        <w:t xml:space="preserve"> </w:t>
      </w:r>
      <w:proofErr w:type="spellStart"/>
      <w:r w:rsidR="00E132B1">
        <w:rPr>
          <w:sz w:val="24"/>
        </w:rPr>
        <w:t>for</w:t>
      </w:r>
      <w:proofErr w:type="spellEnd"/>
      <w:r w:rsidR="00E132B1">
        <w:rPr>
          <w:sz w:val="24"/>
        </w:rPr>
        <w:t xml:space="preserve"> </w:t>
      </w:r>
      <w:proofErr w:type="spellStart"/>
      <w:r>
        <w:rPr>
          <w:sz w:val="24"/>
        </w:rPr>
        <w:t>systemic</w:t>
      </w:r>
      <w:proofErr w:type="spellEnd"/>
      <w:r>
        <w:rPr>
          <w:sz w:val="24"/>
        </w:rPr>
        <w:t xml:space="preserve"> treatment regimes, </w:t>
      </w:r>
      <w:proofErr w:type="spellStart"/>
      <w:r>
        <w:rPr>
          <w:sz w:val="24"/>
        </w:rPr>
        <w:t>which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cannot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obtained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by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RCT’s</w:t>
      </w:r>
      <w:proofErr w:type="spellEnd"/>
      <w:r>
        <w:rPr>
          <w:sz w:val="24"/>
        </w:rPr>
        <w:t xml:space="preserve">. </w:t>
      </w:r>
    </w:p>
    <w:p w:rsidR="00375C26" w:rsidRDefault="00375C26" w:rsidP="00997137">
      <w:pPr>
        <w:pStyle w:val="BasistekstIKNL"/>
        <w:rPr>
          <w:sz w:val="24"/>
        </w:rPr>
      </w:pPr>
    </w:p>
    <w:p w:rsidR="00833F6B" w:rsidRPr="00833F6B" w:rsidRDefault="00833F6B" w:rsidP="00997137">
      <w:pPr>
        <w:pStyle w:val="BasistekstIKNL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z w:val="24"/>
        </w:rPr>
        <w:t xml:space="preserve"> is </w:t>
      </w:r>
      <w:proofErr w:type="spellStart"/>
      <w:r>
        <w:rPr>
          <w:sz w:val="24"/>
        </w:rPr>
        <w:t>steering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committee</w:t>
      </w:r>
      <w:proofErr w:type="spellEnd"/>
      <w:r>
        <w:rPr>
          <w:sz w:val="24"/>
        </w:rPr>
        <w:t xml:space="preserve"> member of the European Network </w:t>
      </w:r>
      <w:proofErr w:type="spellStart"/>
      <w:r>
        <w:rPr>
          <w:sz w:val="24"/>
        </w:rPr>
        <w:t>for</w:t>
      </w:r>
      <w:proofErr w:type="spellEnd"/>
      <w:r>
        <w:rPr>
          <w:sz w:val="24"/>
        </w:rPr>
        <w:t xml:space="preserve"> Cancer </w:t>
      </w:r>
      <w:proofErr w:type="spellStart"/>
      <w:r>
        <w:rPr>
          <w:sz w:val="24"/>
        </w:rPr>
        <w:t>Registries</w:t>
      </w:r>
      <w:proofErr w:type="spellEnd"/>
      <w:r>
        <w:rPr>
          <w:sz w:val="24"/>
        </w:rPr>
        <w:t xml:space="preserve"> (ENCR) , </w:t>
      </w:r>
      <w:proofErr w:type="spellStart"/>
      <w:r>
        <w:rPr>
          <w:sz w:val="24"/>
        </w:rPr>
        <w:t>general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secretary</w:t>
      </w:r>
      <w:proofErr w:type="spellEnd"/>
      <w:r>
        <w:rPr>
          <w:sz w:val="24"/>
        </w:rPr>
        <w:t xml:space="preserve"> of </w:t>
      </w:r>
      <w:proofErr w:type="spellStart"/>
      <w:r>
        <w:rPr>
          <w:sz w:val="24"/>
        </w:rPr>
        <w:t>teh</w:t>
      </w:r>
      <w:proofErr w:type="spellEnd"/>
      <w:r>
        <w:rPr>
          <w:sz w:val="24"/>
        </w:rPr>
        <w:t xml:space="preserve"> International </w:t>
      </w:r>
      <w:proofErr w:type="spellStart"/>
      <w:r>
        <w:rPr>
          <w:sz w:val="24"/>
        </w:rPr>
        <w:t>Association</w:t>
      </w:r>
      <w:proofErr w:type="spellEnd"/>
      <w:r>
        <w:rPr>
          <w:sz w:val="24"/>
        </w:rPr>
        <w:t xml:space="preserve"> of Cancer </w:t>
      </w:r>
      <w:proofErr w:type="spellStart"/>
      <w:r>
        <w:rPr>
          <w:sz w:val="24"/>
        </w:rPr>
        <w:t>Regitries</w:t>
      </w:r>
      <w:proofErr w:type="spellEnd"/>
      <w:r>
        <w:rPr>
          <w:sz w:val="24"/>
        </w:rPr>
        <w:t xml:space="preserve"> (IACR), board member of the Netherlands </w:t>
      </w:r>
      <w:proofErr w:type="spellStart"/>
      <w:r>
        <w:rPr>
          <w:sz w:val="24"/>
        </w:rPr>
        <w:t>Epidemiological</w:t>
      </w:r>
      <w:proofErr w:type="spellEnd"/>
      <w:r>
        <w:rPr>
          <w:sz w:val="24"/>
        </w:rPr>
        <w:t xml:space="preserve"> Society, </w:t>
      </w:r>
      <w:r w:rsidR="0041488F">
        <w:rPr>
          <w:sz w:val="24"/>
        </w:rPr>
        <w:t xml:space="preserve">board member of </w:t>
      </w:r>
      <w:bookmarkStart w:id="0" w:name="_GoBack"/>
      <w:bookmarkEnd w:id="0"/>
      <w:r w:rsidR="0041488F">
        <w:rPr>
          <w:sz w:val="24"/>
        </w:rPr>
        <w:t xml:space="preserve">the </w:t>
      </w:r>
      <w:r w:rsidR="0041488F" w:rsidRPr="009C730B">
        <w:rPr>
          <w:rFonts w:cs="Arial"/>
          <w:sz w:val="24"/>
        </w:rPr>
        <w:t xml:space="preserve">FEDERA </w:t>
      </w:r>
      <w:r w:rsidR="0041488F" w:rsidRPr="009C730B">
        <w:rPr>
          <w:rFonts w:cs="Arial"/>
          <w:i/>
          <w:sz w:val="32"/>
        </w:rPr>
        <w:t>(</w:t>
      </w:r>
      <w:proofErr w:type="spellStart"/>
      <w:r w:rsidR="009C730B" w:rsidRPr="009C730B">
        <w:rPr>
          <w:rStyle w:val="Nadruk"/>
          <w:rFonts w:cs="Arial"/>
          <w:i w:val="0"/>
          <w:color w:val="000000"/>
          <w:sz w:val="24"/>
          <w:szCs w:val="20"/>
        </w:rPr>
        <w:t>Federation</w:t>
      </w:r>
      <w:proofErr w:type="spellEnd"/>
      <w:r w:rsidR="009C730B" w:rsidRPr="009C730B">
        <w:rPr>
          <w:rStyle w:val="Nadruk"/>
          <w:rFonts w:cs="Arial"/>
          <w:i w:val="0"/>
          <w:color w:val="000000"/>
          <w:sz w:val="24"/>
          <w:szCs w:val="20"/>
        </w:rPr>
        <w:t xml:space="preserve"> of Dutch </w:t>
      </w:r>
      <w:proofErr w:type="spellStart"/>
      <w:r w:rsidR="009C730B" w:rsidRPr="009C730B">
        <w:rPr>
          <w:rStyle w:val="Nadruk"/>
          <w:rFonts w:cs="Arial"/>
          <w:i w:val="0"/>
          <w:color w:val="000000"/>
          <w:sz w:val="24"/>
          <w:szCs w:val="20"/>
        </w:rPr>
        <w:t>Medical</w:t>
      </w:r>
      <w:proofErr w:type="spellEnd"/>
      <w:r w:rsidR="009C730B" w:rsidRPr="009C730B">
        <w:rPr>
          <w:rStyle w:val="Nadruk"/>
          <w:rFonts w:cs="Arial"/>
          <w:i w:val="0"/>
          <w:color w:val="000000"/>
          <w:sz w:val="24"/>
          <w:szCs w:val="20"/>
        </w:rPr>
        <w:t xml:space="preserve"> </w:t>
      </w:r>
      <w:proofErr w:type="spellStart"/>
      <w:r w:rsidR="009C730B" w:rsidRPr="009C730B">
        <w:rPr>
          <w:rStyle w:val="Nadruk"/>
          <w:rFonts w:cs="Arial"/>
          <w:i w:val="0"/>
          <w:color w:val="000000"/>
          <w:sz w:val="24"/>
          <w:szCs w:val="20"/>
        </w:rPr>
        <w:t>Scientific</w:t>
      </w:r>
      <w:proofErr w:type="spellEnd"/>
      <w:r w:rsidR="009C730B" w:rsidRPr="009C730B">
        <w:rPr>
          <w:rStyle w:val="Nadruk"/>
          <w:rFonts w:cs="Arial"/>
          <w:i w:val="0"/>
          <w:color w:val="000000"/>
          <w:sz w:val="24"/>
          <w:szCs w:val="20"/>
        </w:rPr>
        <w:t xml:space="preserve"> </w:t>
      </w:r>
      <w:proofErr w:type="spellStart"/>
      <w:r w:rsidR="009C730B" w:rsidRPr="009C730B">
        <w:rPr>
          <w:rStyle w:val="Nadruk"/>
          <w:rFonts w:cs="Arial"/>
          <w:i w:val="0"/>
          <w:color w:val="000000"/>
          <w:sz w:val="24"/>
          <w:szCs w:val="20"/>
        </w:rPr>
        <w:t>Societies</w:t>
      </w:r>
      <w:proofErr w:type="spellEnd"/>
      <w:r w:rsidR="009C730B" w:rsidRPr="009C730B">
        <w:rPr>
          <w:rStyle w:val="Nadruk"/>
          <w:rFonts w:cs="Arial"/>
          <w:i w:val="0"/>
          <w:color w:val="000000"/>
          <w:sz w:val="24"/>
          <w:szCs w:val="20"/>
        </w:rPr>
        <w:t>).</w:t>
      </w:r>
    </w:p>
    <w:sectPr w:rsidR="00833F6B" w:rsidRPr="00833F6B" w:rsidSect="00833F6B">
      <w:pgSz w:w="11906" w:h="16838" w:code="9"/>
      <w:pgMar w:top="1417" w:right="1417" w:bottom="1417" w:left="141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F6B" w:rsidRDefault="00833F6B">
      <w:r>
        <w:separator/>
      </w:r>
    </w:p>
  </w:endnote>
  <w:endnote w:type="continuationSeparator" w:id="0">
    <w:p w:rsidR="00833F6B" w:rsidRDefault="00833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F6B" w:rsidRDefault="00833F6B">
      <w:r>
        <w:separator/>
      </w:r>
    </w:p>
  </w:footnote>
  <w:footnote w:type="continuationSeparator" w:id="0">
    <w:p w:rsidR="00833F6B" w:rsidRDefault="00833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440"/>
    <w:multiLevelType w:val="multilevel"/>
    <w:tmpl w:val="8AC41F94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18"/>
        </w:tabs>
        <w:ind w:left="1418" w:hanging="1418"/>
      </w:pPr>
      <w:rPr>
        <w:rFonts w:hint="default"/>
      </w:rPr>
    </w:lvl>
  </w:abstractNum>
  <w:abstractNum w:abstractNumId="1">
    <w:nsid w:val="142F0071"/>
    <w:multiLevelType w:val="multilevel"/>
    <w:tmpl w:val="05E44D34"/>
    <w:styleLink w:val="LijstopsommingletterIKNL"/>
    <w:lvl w:ilvl="0">
      <w:start w:val="1"/>
      <w:numFmt w:val="lowerLetter"/>
      <w:pStyle w:val="LijstopsommingletterIKN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pStyle w:val="Opsommingletter2eniveauIKNL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pStyle w:val="Opsommingletter3eniveauIKNL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2">
    <w:nsid w:val="27133398"/>
    <w:multiLevelType w:val="multilevel"/>
    <w:tmpl w:val="0413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B440D59"/>
    <w:multiLevelType w:val="multilevel"/>
    <w:tmpl w:val="64A22F9E"/>
    <w:lvl w:ilvl="0">
      <w:start w:val="1"/>
      <w:numFmt w:val="decima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4556A4F"/>
    <w:multiLevelType w:val="multilevel"/>
    <w:tmpl w:val="EA78BDDC"/>
    <w:lvl w:ilvl="0">
      <w:start w:val="1"/>
      <w:numFmt w:val="decimal"/>
      <w:lvlText w:val="%1"/>
      <w:lvlJc w:val="right"/>
      <w:pPr>
        <w:tabs>
          <w:tab w:val="num" w:pos="432"/>
        </w:tabs>
        <w:ind w:left="432" w:hanging="545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576"/>
        </w:tabs>
        <w:ind w:left="576" w:hanging="28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5A245DE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35C6385C"/>
    <w:multiLevelType w:val="multilevel"/>
    <w:tmpl w:val="36A82084"/>
    <w:lvl w:ilvl="0">
      <w:start w:val="1"/>
      <w:numFmt w:val="lowerLetter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7">
    <w:nsid w:val="3843328D"/>
    <w:multiLevelType w:val="multilevel"/>
    <w:tmpl w:val="F2509C8E"/>
    <w:styleLink w:val="LijstopsommingtekenIKNL"/>
    <w:lvl w:ilvl="0">
      <w:start w:val="1"/>
      <w:numFmt w:val="bullet"/>
      <w:pStyle w:val="Opsommingteken1eniveauIKNL"/>
      <w:lvlText w:val="•"/>
      <w:lvlJc w:val="left"/>
      <w:pPr>
        <w:tabs>
          <w:tab w:val="num" w:pos="0"/>
        </w:tabs>
        <w:ind w:left="0" w:hanging="170"/>
      </w:pPr>
      <w:rPr>
        <w:rFonts w:ascii="Arial" w:hAnsi="Arial" w:hint="default"/>
      </w:rPr>
    </w:lvl>
    <w:lvl w:ilvl="1">
      <w:start w:val="1"/>
      <w:numFmt w:val="bullet"/>
      <w:pStyle w:val="Opsommingteken2eniveauIKNL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pStyle w:val="Opsommingteken3eniveauIKNL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left"/>
      <w:pPr>
        <w:tabs>
          <w:tab w:val="num" w:pos="1361"/>
        </w:tabs>
        <w:ind w:left="1361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left"/>
      <w:pPr>
        <w:tabs>
          <w:tab w:val="num" w:pos="1701"/>
        </w:tabs>
        <w:ind w:left="1701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–"/>
      <w:lvlJc w:val="left"/>
      <w:pPr>
        <w:tabs>
          <w:tab w:val="num" w:pos="2041"/>
        </w:tabs>
        <w:ind w:left="2041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–"/>
      <w:lvlJc w:val="left"/>
      <w:pPr>
        <w:tabs>
          <w:tab w:val="num" w:pos="2381"/>
        </w:tabs>
        <w:ind w:left="2381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–"/>
      <w:lvlJc w:val="left"/>
      <w:pPr>
        <w:tabs>
          <w:tab w:val="num" w:pos="2722"/>
        </w:tabs>
        <w:ind w:left="2722" w:hanging="341"/>
      </w:pPr>
      <w:rPr>
        <w:rFonts w:ascii="Maiandra GD" w:hAnsi="Maiandra GD" w:hint="default"/>
      </w:rPr>
    </w:lvl>
  </w:abstractNum>
  <w:abstractNum w:abstractNumId="8">
    <w:nsid w:val="38815E78"/>
    <w:multiLevelType w:val="hybridMultilevel"/>
    <w:tmpl w:val="81783666"/>
    <w:lvl w:ilvl="0" w:tplc="953A782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566481"/>
    <w:multiLevelType w:val="multilevel"/>
    <w:tmpl w:val="E24882DA"/>
    <w:lvl w:ilvl="0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946EFE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Sectie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46514B4C"/>
    <w:multiLevelType w:val="multilevel"/>
    <w:tmpl w:val="60EE1D50"/>
    <w:styleLink w:val="LijstopsommingnummerIKNL"/>
    <w:lvl w:ilvl="0">
      <w:start w:val="1"/>
      <w:numFmt w:val="decimal"/>
      <w:pStyle w:val="Opsommingnummer1eniveauIKN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pStyle w:val="Opsommingnummer2eniveauIKNL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decimal"/>
      <w:pStyle w:val="Opsommingnummer3eniveauIKNL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12">
    <w:nsid w:val="490B7668"/>
    <w:multiLevelType w:val="multilevel"/>
    <w:tmpl w:val="434E9CBE"/>
    <w:lvl w:ilvl="0">
      <w:start w:val="1"/>
      <w:numFmt w:val="decimal"/>
      <w:pStyle w:val="Kop1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pStyle w:val="Kop2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pStyle w:val="Kop3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Restart w:val="0"/>
      <w:pStyle w:val="Kop4"/>
      <w:lvlText w:val="B%4"/>
      <w:lvlJc w:val="right"/>
      <w:pPr>
        <w:tabs>
          <w:tab w:val="num" w:pos="0"/>
        </w:tabs>
        <w:ind w:left="0" w:hanging="170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533D02B8"/>
    <w:multiLevelType w:val="multilevel"/>
    <w:tmpl w:val="D05291F0"/>
    <w:lvl w:ilvl="0">
      <w:start w:val="1"/>
      <w:numFmt w:val="lowerLetter"/>
      <w:lvlText w:val="%1"/>
      <w:lvlJc w:val="right"/>
      <w:pPr>
        <w:tabs>
          <w:tab w:val="num" w:pos="113"/>
        </w:tabs>
        <w:ind w:left="113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453"/>
        </w:tabs>
        <w:ind w:left="453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793"/>
        </w:tabs>
        <w:ind w:left="793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134"/>
        </w:tabs>
        <w:ind w:left="1134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474"/>
        </w:tabs>
        <w:ind w:left="1474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814"/>
        </w:tabs>
        <w:ind w:left="1814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154"/>
        </w:tabs>
        <w:ind w:left="2154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494"/>
        </w:tabs>
        <w:ind w:left="2494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835"/>
        </w:tabs>
        <w:ind w:left="2835" w:hanging="341"/>
      </w:pPr>
      <w:rPr>
        <w:rFonts w:hint="default"/>
      </w:rPr>
    </w:lvl>
  </w:abstractNum>
  <w:abstractNum w:abstractNumId="14">
    <w:nsid w:val="570A5E41"/>
    <w:multiLevelType w:val="multilevel"/>
    <w:tmpl w:val="DE70F96C"/>
    <w:lvl w:ilvl="0">
      <w:start w:val="1"/>
      <w:numFmt w:val="lowerLetter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15">
    <w:nsid w:val="577C70DB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58CF588B"/>
    <w:multiLevelType w:val="hybridMultilevel"/>
    <w:tmpl w:val="30FEDD02"/>
    <w:lvl w:ilvl="0" w:tplc="5D86329A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Maiandra GD" w:hAnsi="Maiandra G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584179"/>
    <w:multiLevelType w:val="multilevel"/>
    <w:tmpl w:val="E24882DA"/>
    <w:lvl w:ilvl="0">
      <w:start w:val="1"/>
      <w:numFmt w:val="lowerLetter"/>
      <w:lvlText w:val="%1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C06B8A"/>
    <w:multiLevelType w:val="multilevel"/>
    <w:tmpl w:val="8612FD5E"/>
    <w:lvl w:ilvl="0">
      <w:start w:val="1"/>
      <w:numFmt w:val="decima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DF140B1"/>
    <w:multiLevelType w:val="hybridMultilevel"/>
    <w:tmpl w:val="026079BA"/>
    <w:lvl w:ilvl="0" w:tplc="CD1C51F6">
      <w:start w:val="1"/>
      <w:numFmt w:val="bullet"/>
      <w:lvlText w:val="•"/>
      <w:lvlJc w:val="left"/>
      <w:pPr>
        <w:tabs>
          <w:tab w:val="num" w:pos="851"/>
        </w:tabs>
        <w:ind w:left="851" w:hanging="284"/>
      </w:pPr>
      <w:rPr>
        <w:rFonts w:ascii="Maiandra GD" w:hAnsi="Maiandra G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A20F2D"/>
    <w:multiLevelType w:val="multilevel"/>
    <w:tmpl w:val="DE70F96C"/>
    <w:lvl w:ilvl="0">
      <w:start w:val="1"/>
      <w:numFmt w:val="lowerLetter"/>
      <w:pStyle w:val="Opsommingletter1eniveauIKN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abstractNum w:abstractNumId="21">
    <w:nsid w:val="67156886"/>
    <w:multiLevelType w:val="hybridMultilevel"/>
    <w:tmpl w:val="45B488F6"/>
    <w:lvl w:ilvl="0" w:tplc="A0EE492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Maiandra GD" w:hAnsi="Maiandra GD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1A4740"/>
    <w:multiLevelType w:val="multilevel"/>
    <w:tmpl w:val="54C0DCF6"/>
    <w:lvl w:ilvl="0">
      <w:start w:val="1"/>
      <w:numFmt w:val="decima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17E4F36"/>
    <w:multiLevelType w:val="multilevel"/>
    <w:tmpl w:val="C35665FA"/>
    <w:lvl w:ilvl="0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4">
    <w:nsid w:val="730E2C7A"/>
    <w:multiLevelType w:val="multilevel"/>
    <w:tmpl w:val="AB2A177A"/>
    <w:lvl w:ilvl="0">
      <w:start w:val="1"/>
      <w:numFmt w:val="decimal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decimal"/>
      <w:lvlText w:val="%1.%2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53243FD"/>
    <w:multiLevelType w:val="multilevel"/>
    <w:tmpl w:val="2F067AA8"/>
    <w:lvl w:ilvl="0">
      <w:start w:val="1"/>
      <w:numFmt w:val="lowerLetter"/>
      <w:lvlText w:val="%1"/>
      <w:lvlJc w:val="right"/>
      <w:pPr>
        <w:tabs>
          <w:tab w:val="num" w:pos="0"/>
        </w:tabs>
        <w:ind w:left="0" w:hanging="113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>
      <w:start w:val="1"/>
      <w:numFmt w:val="lowerLetter"/>
      <w:lvlText w:val="%3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3">
      <w:start w:val="1"/>
      <w:numFmt w:val="lowerLetter"/>
      <w:lvlText w:val="%4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4">
      <w:start w:val="1"/>
      <w:numFmt w:val="lowerLetter"/>
      <w:lvlText w:val="%5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lowerLetter"/>
      <w:lvlText w:val="%7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7">
      <w:start w:val="1"/>
      <w:numFmt w:val="lowerLetter"/>
      <w:lvlText w:val="%8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8">
      <w:start w:val="1"/>
      <w:numFmt w:val="lowerLetter"/>
      <w:lvlText w:val="%9"/>
      <w:lvlJc w:val="left"/>
      <w:pPr>
        <w:tabs>
          <w:tab w:val="num" w:pos="2722"/>
        </w:tabs>
        <w:ind w:left="2722" w:hanging="341"/>
      </w:pPr>
      <w:rPr>
        <w:rFonts w:hint="default"/>
      </w:rPr>
    </w:lvl>
  </w:abstractNum>
  <w:num w:numId="1">
    <w:abstractNumId w:val="8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12"/>
  </w:num>
  <w:num w:numId="4">
    <w:abstractNumId w:val="11"/>
  </w:num>
  <w:num w:numId="5">
    <w:abstractNumId w:val="23"/>
  </w:num>
  <w:num w:numId="6">
    <w:abstractNumId w:val="15"/>
  </w:num>
  <w:num w:numId="7">
    <w:abstractNumId w:val="2"/>
  </w:num>
  <w:num w:numId="8">
    <w:abstractNumId w:val="10"/>
  </w:num>
  <w:num w:numId="9">
    <w:abstractNumId w:val="7"/>
  </w:num>
  <w:num w:numId="10">
    <w:abstractNumId w:val="21"/>
  </w:num>
  <w:num w:numId="11">
    <w:abstractNumId w:val="16"/>
  </w:num>
  <w:num w:numId="12">
    <w:abstractNumId w:val="19"/>
  </w:num>
  <w:num w:numId="13">
    <w:abstractNumId w:val="20"/>
  </w:num>
  <w:num w:numId="14">
    <w:abstractNumId w:val="8"/>
  </w:num>
  <w:num w:numId="15">
    <w:abstractNumId w:val="13"/>
  </w:num>
  <w:num w:numId="16">
    <w:abstractNumId w:val="5"/>
  </w:num>
  <w:num w:numId="17">
    <w:abstractNumId w:val="0"/>
  </w:num>
  <w:num w:numId="18">
    <w:abstractNumId w:val="4"/>
  </w:num>
  <w:num w:numId="19">
    <w:abstractNumId w:val="22"/>
  </w:num>
  <w:num w:numId="20">
    <w:abstractNumId w:val="3"/>
  </w:num>
  <w:num w:numId="21">
    <w:abstractNumId w:val="18"/>
  </w:num>
  <w:num w:numId="22">
    <w:abstractNumId w:val="25"/>
  </w:num>
  <w:num w:numId="23">
    <w:abstractNumId w:val="17"/>
  </w:num>
  <w:num w:numId="24">
    <w:abstractNumId w:val="9"/>
  </w:num>
  <w:num w:numId="25">
    <w:abstractNumId w:val="14"/>
  </w:num>
  <w:num w:numId="26">
    <w:abstractNumId w:val="6"/>
  </w:num>
  <w:num w:numId="27">
    <w:abstractNumId w:val="24"/>
  </w:num>
  <w:num w:numId="2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nl-NL" w:vendorID="1" w:dllVersion="512" w:checkStyle="1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F6B"/>
    <w:rsid w:val="00014852"/>
    <w:rsid w:val="00016053"/>
    <w:rsid w:val="00037869"/>
    <w:rsid w:val="0005289C"/>
    <w:rsid w:val="0005430B"/>
    <w:rsid w:val="000647FA"/>
    <w:rsid w:val="000653D9"/>
    <w:rsid w:val="00085A9A"/>
    <w:rsid w:val="00092E3D"/>
    <w:rsid w:val="00095D8C"/>
    <w:rsid w:val="000B0D35"/>
    <w:rsid w:val="000B5523"/>
    <w:rsid w:val="000D4CE4"/>
    <w:rsid w:val="000D6AB7"/>
    <w:rsid w:val="000E6E43"/>
    <w:rsid w:val="000F1ECD"/>
    <w:rsid w:val="00106601"/>
    <w:rsid w:val="001151FB"/>
    <w:rsid w:val="001207FC"/>
    <w:rsid w:val="00122DED"/>
    <w:rsid w:val="00123EB6"/>
    <w:rsid w:val="001328B2"/>
    <w:rsid w:val="001378B3"/>
    <w:rsid w:val="001638AD"/>
    <w:rsid w:val="001845A2"/>
    <w:rsid w:val="00186ABA"/>
    <w:rsid w:val="001B1B37"/>
    <w:rsid w:val="001C0269"/>
    <w:rsid w:val="001D2A06"/>
    <w:rsid w:val="001E060F"/>
    <w:rsid w:val="001E3495"/>
    <w:rsid w:val="001F5B4F"/>
    <w:rsid w:val="0020607F"/>
    <w:rsid w:val="00222CF9"/>
    <w:rsid w:val="0022669E"/>
    <w:rsid w:val="002334F1"/>
    <w:rsid w:val="00236DE9"/>
    <w:rsid w:val="00242127"/>
    <w:rsid w:val="00243733"/>
    <w:rsid w:val="002524E4"/>
    <w:rsid w:val="00276907"/>
    <w:rsid w:val="00287C55"/>
    <w:rsid w:val="002A4B00"/>
    <w:rsid w:val="002A613F"/>
    <w:rsid w:val="002C0BD1"/>
    <w:rsid w:val="002D1955"/>
    <w:rsid w:val="002D3BCD"/>
    <w:rsid w:val="002E2560"/>
    <w:rsid w:val="00323DC5"/>
    <w:rsid w:val="00335067"/>
    <w:rsid w:val="003361A6"/>
    <w:rsid w:val="003523A8"/>
    <w:rsid w:val="00365327"/>
    <w:rsid w:val="0037211F"/>
    <w:rsid w:val="00375C26"/>
    <w:rsid w:val="00377612"/>
    <w:rsid w:val="0038561C"/>
    <w:rsid w:val="00392A90"/>
    <w:rsid w:val="003A28DF"/>
    <w:rsid w:val="003B4485"/>
    <w:rsid w:val="003B543A"/>
    <w:rsid w:val="003C2342"/>
    <w:rsid w:val="003D13F7"/>
    <w:rsid w:val="003D7A5A"/>
    <w:rsid w:val="003E4F45"/>
    <w:rsid w:val="003E5EFA"/>
    <w:rsid w:val="003F4B45"/>
    <w:rsid w:val="00407A05"/>
    <w:rsid w:val="0041488F"/>
    <w:rsid w:val="004152B7"/>
    <w:rsid w:val="00417B83"/>
    <w:rsid w:val="004201DF"/>
    <w:rsid w:val="0043420F"/>
    <w:rsid w:val="004440C5"/>
    <w:rsid w:val="00451FDB"/>
    <w:rsid w:val="004564A6"/>
    <w:rsid w:val="00460962"/>
    <w:rsid w:val="004711FA"/>
    <w:rsid w:val="00482150"/>
    <w:rsid w:val="00482E91"/>
    <w:rsid w:val="004A2A53"/>
    <w:rsid w:val="004A43F1"/>
    <w:rsid w:val="004C66DB"/>
    <w:rsid w:val="004F050F"/>
    <w:rsid w:val="00511688"/>
    <w:rsid w:val="0055193B"/>
    <w:rsid w:val="00561E91"/>
    <w:rsid w:val="00575FFC"/>
    <w:rsid w:val="005829B5"/>
    <w:rsid w:val="00587733"/>
    <w:rsid w:val="00594C0A"/>
    <w:rsid w:val="005B5BEC"/>
    <w:rsid w:val="005C142A"/>
    <w:rsid w:val="005C27BA"/>
    <w:rsid w:val="005C4B48"/>
    <w:rsid w:val="005D42EF"/>
    <w:rsid w:val="005D6E87"/>
    <w:rsid w:val="00612C22"/>
    <w:rsid w:val="00625BEE"/>
    <w:rsid w:val="006301D1"/>
    <w:rsid w:val="006307AE"/>
    <w:rsid w:val="00675ACD"/>
    <w:rsid w:val="00681711"/>
    <w:rsid w:val="006A792B"/>
    <w:rsid w:val="006D6D5E"/>
    <w:rsid w:val="006E2B34"/>
    <w:rsid w:val="006F5A71"/>
    <w:rsid w:val="00703D7B"/>
    <w:rsid w:val="0071386B"/>
    <w:rsid w:val="007159A9"/>
    <w:rsid w:val="0072633F"/>
    <w:rsid w:val="0073417B"/>
    <w:rsid w:val="00740360"/>
    <w:rsid w:val="007579D5"/>
    <w:rsid w:val="007743C6"/>
    <w:rsid w:val="007749D6"/>
    <w:rsid w:val="00794D56"/>
    <w:rsid w:val="007977FC"/>
    <w:rsid w:val="007C1133"/>
    <w:rsid w:val="007E7F62"/>
    <w:rsid w:val="007F1FF5"/>
    <w:rsid w:val="00803B67"/>
    <w:rsid w:val="008045C5"/>
    <w:rsid w:val="008144E4"/>
    <w:rsid w:val="0081766A"/>
    <w:rsid w:val="008223E0"/>
    <w:rsid w:val="00833F6B"/>
    <w:rsid w:val="00844FC1"/>
    <w:rsid w:val="00851F20"/>
    <w:rsid w:val="00872B27"/>
    <w:rsid w:val="00885545"/>
    <w:rsid w:val="00890AB3"/>
    <w:rsid w:val="0089361F"/>
    <w:rsid w:val="00894141"/>
    <w:rsid w:val="008B5CD1"/>
    <w:rsid w:val="008C19BC"/>
    <w:rsid w:val="008C53A7"/>
    <w:rsid w:val="008C7E4E"/>
    <w:rsid w:val="008D4EB2"/>
    <w:rsid w:val="008D7BDD"/>
    <w:rsid w:val="008E32F1"/>
    <w:rsid w:val="008F5A2E"/>
    <w:rsid w:val="009007FD"/>
    <w:rsid w:val="00900F57"/>
    <w:rsid w:val="00907BCD"/>
    <w:rsid w:val="00927639"/>
    <w:rsid w:val="009461E3"/>
    <w:rsid w:val="00950DB4"/>
    <w:rsid w:val="009606EB"/>
    <w:rsid w:val="0097623E"/>
    <w:rsid w:val="0097672B"/>
    <w:rsid w:val="00997137"/>
    <w:rsid w:val="009A4474"/>
    <w:rsid w:val="009B4DBF"/>
    <w:rsid w:val="009C0F63"/>
    <w:rsid w:val="009C2030"/>
    <w:rsid w:val="009C730B"/>
    <w:rsid w:val="009C7EF5"/>
    <w:rsid w:val="009D0267"/>
    <w:rsid w:val="009E7AA2"/>
    <w:rsid w:val="00A026B2"/>
    <w:rsid w:val="00A22349"/>
    <w:rsid w:val="00A337B8"/>
    <w:rsid w:val="00A47895"/>
    <w:rsid w:val="00A602CC"/>
    <w:rsid w:val="00A60D3D"/>
    <w:rsid w:val="00A637EA"/>
    <w:rsid w:val="00A6774C"/>
    <w:rsid w:val="00A76E7C"/>
    <w:rsid w:val="00A82ADD"/>
    <w:rsid w:val="00A848F6"/>
    <w:rsid w:val="00AB1E21"/>
    <w:rsid w:val="00AC5535"/>
    <w:rsid w:val="00AD24E6"/>
    <w:rsid w:val="00AD3466"/>
    <w:rsid w:val="00AD6D72"/>
    <w:rsid w:val="00AE6014"/>
    <w:rsid w:val="00AF72FD"/>
    <w:rsid w:val="00B00C65"/>
    <w:rsid w:val="00B0606A"/>
    <w:rsid w:val="00B13831"/>
    <w:rsid w:val="00B460C2"/>
    <w:rsid w:val="00B73039"/>
    <w:rsid w:val="00B75ED8"/>
    <w:rsid w:val="00B829E1"/>
    <w:rsid w:val="00B9540B"/>
    <w:rsid w:val="00BA1B23"/>
    <w:rsid w:val="00BB2042"/>
    <w:rsid w:val="00BB291C"/>
    <w:rsid w:val="00BE2631"/>
    <w:rsid w:val="00BF0228"/>
    <w:rsid w:val="00BF6A7B"/>
    <w:rsid w:val="00BF75F7"/>
    <w:rsid w:val="00C07B0D"/>
    <w:rsid w:val="00C20D2C"/>
    <w:rsid w:val="00C42D77"/>
    <w:rsid w:val="00C50883"/>
    <w:rsid w:val="00C56CE8"/>
    <w:rsid w:val="00C61462"/>
    <w:rsid w:val="00C80B2D"/>
    <w:rsid w:val="00C93473"/>
    <w:rsid w:val="00CB2AE8"/>
    <w:rsid w:val="00CB3EBD"/>
    <w:rsid w:val="00CB7B59"/>
    <w:rsid w:val="00CC126F"/>
    <w:rsid w:val="00CD25A9"/>
    <w:rsid w:val="00CD335E"/>
    <w:rsid w:val="00CE068D"/>
    <w:rsid w:val="00CF26CD"/>
    <w:rsid w:val="00CF4758"/>
    <w:rsid w:val="00D061DC"/>
    <w:rsid w:val="00D152F9"/>
    <w:rsid w:val="00D44BAA"/>
    <w:rsid w:val="00D71F01"/>
    <w:rsid w:val="00DA4478"/>
    <w:rsid w:val="00DA5FFC"/>
    <w:rsid w:val="00DB00A8"/>
    <w:rsid w:val="00DB2CA1"/>
    <w:rsid w:val="00DC2F99"/>
    <w:rsid w:val="00DD321C"/>
    <w:rsid w:val="00E132B1"/>
    <w:rsid w:val="00E16A82"/>
    <w:rsid w:val="00E238BE"/>
    <w:rsid w:val="00E479FA"/>
    <w:rsid w:val="00E62101"/>
    <w:rsid w:val="00E67539"/>
    <w:rsid w:val="00E678A0"/>
    <w:rsid w:val="00E76680"/>
    <w:rsid w:val="00EB05D8"/>
    <w:rsid w:val="00ED3C1B"/>
    <w:rsid w:val="00ED576D"/>
    <w:rsid w:val="00EF1484"/>
    <w:rsid w:val="00F03461"/>
    <w:rsid w:val="00F4235D"/>
    <w:rsid w:val="00F42D50"/>
    <w:rsid w:val="00F7766C"/>
    <w:rsid w:val="00F80FDA"/>
    <w:rsid w:val="00F82076"/>
    <w:rsid w:val="00F82A36"/>
    <w:rsid w:val="00F92461"/>
    <w:rsid w:val="00FA7760"/>
    <w:rsid w:val="00FC62CB"/>
    <w:rsid w:val="00FE09E4"/>
    <w:rsid w:val="00FE1BFD"/>
    <w:rsid w:val="00FE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aliases w:val="Standaard IKNL"/>
    <w:next w:val="BasistekstIKNL"/>
    <w:qFormat/>
    <w:rsid w:val="00A602CC"/>
    <w:pPr>
      <w:spacing w:line="260" w:lineRule="atLeast"/>
    </w:pPr>
    <w:rPr>
      <w:rFonts w:ascii="Arial" w:hAnsi="Arial" w:cs="Maiandra GD"/>
      <w:sz w:val="18"/>
      <w:szCs w:val="18"/>
    </w:rPr>
  </w:style>
  <w:style w:type="paragraph" w:styleId="Kop1">
    <w:name w:val="heading 1"/>
    <w:aliases w:val="(Hoofdstuk) IKNL"/>
    <w:basedOn w:val="ZsysbasisIKNL"/>
    <w:next w:val="BasistekstIKNL"/>
    <w:qFormat/>
    <w:rsid w:val="004201DF"/>
    <w:pPr>
      <w:keepNext/>
      <w:numPr>
        <w:numId w:val="3"/>
      </w:numPr>
      <w:spacing w:line="520" w:lineRule="exact"/>
      <w:outlineLvl w:val="0"/>
    </w:pPr>
    <w:rPr>
      <w:bCs/>
      <w:sz w:val="36"/>
      <w:szCs w:val="32"/>
    </w:rPr>
  </w:style>
  <w:style w:type="paragraph" w:styleId="Kop2">
    <w:name w:val="heading 2"/>
    <w:aliases w:val="(Paragraaf) IKNL"/>
    <w:basedOn w:val="ZsysbasisIKNL"/>
    <w:next w:val="BasistekstIKNL"/>
    <w:qFormat/>
    <w:rsid w:val="00D71F01"/>
    <w:pPr>
      <w:keepNext/>
      <w:numPr>
        <w:ilvl w:val="1"/>
        <w:numId w:val="3"/>
      </w:numPr>
      <w:spacing w:before="260" w:after="260"/>
      <w:outlineLvl w:val="1"/>
    </w:pPr>
    <w:rPr>
      <w:b/>
      <w:bCs/>
      <w:i/>
      <w:iCs/>
      <w:sz w:val="20"/>
      <w:szCs w:val="28"/>
    </w:rPr>
  </w:style>
  <w:style w:type="paragraph" w:styleId="Kop3">
    <w:name w:val="heading 3"/>
    <w:aliases w:val="(Subparagraaf) IKNL"/>
    <w:basedOn w:val="ZsysbasisIKNL"/>
    <w:next w:val="BasistekstIKNL"/>
    <w:qFormat/>
    <w:rsid w:val="00D71F01"/>
    <w:pPr>
      <w:keepNext/>
      <w:numPr>
        <w:ilvl w:val="2"/>
        <w:numId w:val="3"/>
      </w:numPr>
      <w:outlineLvl w:val="2"/>
    </w:pPr>
    <w:rPr>
      <w:iCs/>
      <w:sz w:val="20"/>
    </w:rPr>
  </w:style>
  <w:style w:type="paragraph" w:styleId="Kop4">
    <w:name w:val="heading 4"/>
    <w:aliases w:val="(bijlagkop) IKNL"/>
    <w:basedOn w:val="ZsysbasisIKNL"/>
    <w:next w:val="BasistekstIKNL"/>
    <w:qFormat/>
    <w:rsid w:val="002D1955"/>
    <w:pPr>
      <w:keepNext/>
      <w:numPr>
        <w:ilvl w:val="3"/>
        <w:numId w:val="3"/>
      </w:numPr>
      <w:spacing w:line="520" w:lineRule="exact"/>
      <w:outlineLvl w:val="3"/>
    </w:pPr>
    <w:rPr>
      <w:bCs/>
      <w:sz w:val="36"/>
      <w:szCs w:val="24"/>
    </w:rPr>
  </w:style>
  <w:style w:type="paragraph" w:styleId="Kop5">
    <w:name w:val="heading 5"/>
    <w:aliases w:val="Kop 5 IKNL"/>
    <w:basedOn w:val="ZsysbasisIKNL"/>
    <w:next w:val="BasistekstIKNL"/>
    <w:qFormat/>
    <w:rsid w:val="00FC62CB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aliases w:val="Kop 6 IKNL"/>
    <w:basedOn w:val="ZsysbasisIKNL"/>
    <w:next w:val="BasistekstIKNL"/>
    <w:qFormat/>
    <w:rsid w:val="00FC62CB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aliases w:val="Kop 7 IKNL"/>
    <w:basedOn w:val="ZsysbasisIKNL"/>
    <w:next w:val="BasistekstIKNL"/>
    <w:qFormat/>
    <w:rsid w:val="00FC62CB"/>
    <w:pPr>
      <w:numPr>
        <w:ilvl w:val="6"/>
        <w:numId w:val="3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aliases w:val="Kop 8 IKNL"/>
    <w:basedOn w:val="ZsysbasisIKNL"/>
    <w:next w:val="BasistekstIKNL"/>
    <w:qFormat/>
    <w:rsid w:val="00FC62CB"/>
    <w:pPr>
      <w:numPr>
        <w:ilvl w:val="7"/>
        <w:numId w:val="3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aliases w:val="Kop 9 IKNL"/>
    <w:basedOn w:val="ZsysbasisIKNL"/>
    <w:next w:val="BasistekstIKNL"/>
    <w:qFormat/>
    <w:rsid w:val="00FC62CB"/>
    <w:pPr>
      <w:numPr>
        <w:ilvl w:val="8"/>
        <w:numId w:val="3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IKNL">
    <w:name w:val="Basistekst IKNL"/>
    <w:basedOn w:val="ZsysbasisIKNL"/>
    <w:rsid w:val="00122DED"/>
  </w:style>
  <w:style w:type="paragraph" w:customStyle="1" w:styleId="ZsysbasisIKNL">
    <w:name w:val="Zsysbasis IKNL"/>
    <w:next w:val="BasistekstIKNL"/>
    <w:rsid w:val="00A602CC"/>
    <w:pPr>
      <w:spacing w:line="260" w:lineRule="atLeast"/>
    </w:pPr>
    <w:rPr>
      <w:rFonts w:ascii="Arial" w:hAnsi="Arial" w:cs="Maiandra GD"/>
      <w:sz w:val="18"/>
      <w:szCs w:val="18"/>
    </w:rPr>
  </w:style>
  <w:style w:type="paragraph" w:customStyle="1" w:styleId="BasistekstvetIKNL">
    <w:name w:val="Basistekst vet IKNL"/>
    <w:basedOn w:val="ZsysbasisIKNL"/>
    <w:next w:val="BasistekstIKNL"/>
    <w:rsid w:val="00122DED"/>
    <w:rPr>
      <w:b/>
      <w:bCs/>
    </w:rPr>
  </w:style>
  <w:style w:type="character" w:styleId="GevolgdeHyperlink">
    <w:name w:val="FollowedHyperlink"/>
    <w:aliases w:val="GevolgdeHyperlink IKNL"/>
    <w:basedOn w:val="Standaardalinea-lettertype"/>
    <w:rsid w:val="00B460C2"/>
    <w:rPr>
      <w:color w:val="auto"/>
      <w:u w:val="none"/>
    </w:rPr>
  </w:style>
  <w:style w:type="character" w:styleId="Hyperlink">
    <w:name w:val="Hyperlink"/>
    <w:aliases w:val="Hyperlink IKNL"/>
    <w:basedOn w:val="Standaardalinea-lettertype"/>
    <w:rsid w:val="00B460C2"/>
    <w:rPr>
      <w:color w:val="auto"/>
      <w:u w:val="none"/>
    </w:rPr>
  </w:style>
  <w:style w:type="paragraph" w:customStyle="1" w:styleId="AdresvakIKNL">
    <w:name w:val="Adresvak IKNL"/>
    <w:basedOn w:val="ZsysbasisIKNL"/>
    <w:rsid w:val="006301D1"/>
    <w:pPr>
      <w:spacing w:line="210" w:lineRule="exact"/>
    </w:pPr>
    <w:rPr>
      <w:noProof/>
    </w:rPr>
  </w:style>
  <w:style w:type="paragraph" w:styleId="Koptekst">
    <w:name w:val="header"/>
    <w:basedOn w:val="ZsysbasisIKNL"/>
    <w:next w:val="BasistekstIKNL"/>
    <w:rsid w:val="00122DED"/>
  </w:style>
  <w:style w:type="paragraph" w:styleId="Voettekst">
    <w:name w:val="footer"/>
    <w:basedOn w:val="ZsysbasisIKNL"/>
    <w:next w:val="BasistekstIKNL"/>
    <w:rsid w:val="00D44BAA"/>
  </w:style>
  <w:style w:type="paragraph" w:customStyle="1" w:styleId="KoptekstIKNL">
    <w:name w:val="Koptekst IKNL"/>
    <w:basedOn w:val="ZsysbasisIKNL"/>
    <w:rsid w:val="00122DED"/>
    <w:rPr>
      <w:noProof/>
    </w:rPr>
  </w:style>
  <w:style w:type="paragraph" w:customStyle="1" w:styleId="VoettekstIKNL">
    <w:name w:val="Voettekst IKNL"/>
    <w:basedOn w:val="ZsysbasisIKNL"/>
    <w:rsid w:val="00122DED"/>
    <w:rPr>
      <w:noProof/>
    </w:rPr>
  </w:style>
  <w:style w:type="paragraph" w:customStyle="1" w:styleId="Opsommingteken1eniveauIKNL">
    <w:name w:val="Opsomming teken 1e niveau IKNL"/>
    <w:basedOn w:val="ZsysbasisIKNL"/>
    <w:rsid w:val="00482150"/>
    <w:pPr>
      <w:numPr>
        <w:numId w:val="9"/>
      </w:numPr>
    </w:pPr>
  </w:style>
  <w:style w:type="numbering" w:styleId="111111">
    <w:name w:val="Outline List 2"/>
    <w:basedOn w:val="Geenlijst"/>
    <w:semiHidden/>
    <w:rsid w:val="002A613F"/>
    <w:pPr>
      <w:numPr>
        <w:numId w:val="6"/>
      </w:numPr>
    </w:pPr>
  </w:style>
  <w:style w:type="numbering" w:styleId="1ai">
    <w:name w:val="Outline List 1"/>
    <w:basedOn w:val="Geenlijst"/>
    <w:semiHidden/>
    <w:rsid w:val="002A613F"/>
    <w:pPr>
      <w:numPr>
        <w:numId w:val="7"/>
      </w:numPr>
    </w:pPr>
  </w:style>
  <w:style w:type="paragraph" w:customStyle="1" w:styleId="BasistekstcursiefIKNL">
    <w:name w:val="Basistekst cursief IKNL"/>
    <w:basedOn w:val="ZsysbasisIKNL"/>
    <w:next w:val="BasistekstIKNL"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pPr>
      <w:spacing w:line="240" w:lineRule="atLeast"/>
    </w:pPr>
    <w:rPr>
      <w:rFonts w:ascii="Maiandra GD" w:hAnsi="Maiandra GD" w:cs="Maiandra G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pPr>
      <w:spacing w:line="240" w:lineRule="atLeast"/>
    </w:pPr>
    <w:rPr>
      <w:rFonts w:ascii="Maiandra GD" w:hAnsi="Maiandra GD" w:cs="Maiandra GD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pPr>
      <w:spacing w:line="240" w:lineRule="atLeast"/>
    </w:pPr>
    <w:rPr>
      <w:rFonts w:ascii="Maiandra GD" w:hAnsi="Maiandra GD" w:cs="Maiandra G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psommingteken2eniveauIKNL">
    <w:name w:val="Opsomming teken 2e niveau IKNL"/>
    <w:basedOn w:val="ZsysbasisIKNL"/>
    <w:rsid w:val="00482150"/>
    <w:pPr>
      <w:numPr>
        <w:ilvl w:val="1"/>
        <w:numId w:val="9"/>
      </w:numPr>
    </w:pPr>
  </w:style>
  <w:style w:type="paragraph" w:customStyle="1" w:styleId="Tussenkop1eniveauIKNL">
    <w:name w:val="Tussenkop 1e niveau IKNL"/>
    <w:basedOn w:val="ZsysbasisIKNL"/>
    <w:next w:val="BasistekstIKNL"/>
    <w:rsid w:val="001E3495"/>
    <w:pPr>
      <w:keepNext/>
      <w:spacing w:before="260"/>
    </w:pPr>
    <w:rPr>
      <w:b/>
      <w:sz w:val="20"/>
    </w:rPr>
  </w:style>
  <w:style w:type="paragraph" w:customStyle="1" w:styleId="Tussenkop2eniveauIKNL">
    <w:name w:val="Tussenkop 2e niveau IKNL"/>
    <w:basedOn w:val="ZsysbasisIKNL"/>
    <w:next w:val="BasistekstIKNL"/>
    <w:rsid w:val="001E3495"/>
    <w:pPr>
      <w:keepNext/>
      <w:spacing w:before="260"/>
    </w:pPr>
    <w:rPr>
      <w:sz w:val="20"/>
    </w:rPr>
  </w:style>
  <w:style w:type="paragraph" w:customStyle="1" w:styleId="Opsommingnummer1eniveauIKNL">
    <w:name w:val="Opsomming nummer 1e niveau IKNL"/>
    <w:basedOn w:val="ZsysbasisIKNL"/>
    <w:rsid w:val="00482150"/>
    <w:pPr>
      <w:numPr>
        <w:numId w:val="4"/>
      </w:numPr>
    </w:pPr>
  </w:style>
  <w:style w:type="paragraph" w:customStyle="1" w:styleId="Opsommingnummer2eniveauIKNL">
    <w:name w:val="Opsomming nummer 2e niveau IKNL"/>
    <w:basedOn w:val="ZsysbasisIKNL"/>
    <w:rsid w:val="00482150"/>
    <w:pPr>
      <w:numPr>
        <w:ilvl w:val="1"/>
        <w:numId w:val="4"/>
      </w:numPr>
    </w:pPr>
  </w:style>
  <w:style w:type="paragraph" w:customStyle="1" w:styleId="Opsommingnummer3eniveauIKNL">
    <w:name w:val="Opsomming nummer 3e niveau IKNL"/>
    <w:basedOn w:val="ZsysbasisIKNL"/>
    <w:rsid w:val="00482150"/>
    <w:pPr>
      <w:numPr>
        <w:ilvl w:val="2"/>
        <w:numId w:val="4"/>
      </w:numPr>
    </w:pPr>
  </w:style>
  <w:style w:type="paragraph" w:styleId="Aanhef">
    <w:name w:val="Salutation"/>
    <w:basedOn w:val="ZsysbasisIKNL"/>
    <w:next w:val="BasistekstIKNL"/>
    <w:semiHidden/>
    <w:rsid w:val="0020607F"/>
  </w:style>
  <w:style w:type="paragraph" w:styleId="Adresenvelop">
    <w:name w:val="envelope address"/>
    <w:basedOn w:val="ZsysbasisIKNL"/>
    <w:next w:val="BasistekstIKNL"/>
    <w:semiHidden/>
    <w:rsid w:val="0020607F"/>
  </w:style>
  <w:style w:type="paragraph" w:styleId="Afsluiting">
    <w:name w:val="Closing"/>
    <w:basedOn w:val="ZsysbasisIKNL"/>
    <w:next w:val="BasistekstIKNL"/>
    <w:semiHidden/>
    <w:rsid w:val="0020607F"/>
  </w:style>
  <w:style w:type="paragraph" w:customStyle="1" w:styleId="Inspring1eniveauIKNL">
    <w:name w:val="Inspring 1e niveau IKNL"/>
    <w:basedOn w:val="ZsysbasisIKNL"/>
    <w:rsid w:val="001E3495"/>
    <w:pPr>
      <w:tabs>
        <w:tab w:val="left" w:pos="0"/>
      </w:tabs>
      <w:ind w:hanging="170"/>
    </w:pPr>
  </w:style>
  <w:style w:type="paragraph" w:customStyle="1" w:styleId="Inspring2eniveauIKNL">
    <w:name w:val="Inspring 2e niveau IKNL"/>
    <w:basedOn w:val="ZsysbasisIKNL"/>
    <w:rsid w:val="00A22349"/>
    <w:pPr>
      <w:tabs>
        <w:tab w:val="left" w:pos="340"/>
      </w:tabs>
      <w:ind w:left="340" w:hanging="340"/>
    </w:pPr>
  </w:style>
  <w:style w:type="paragraph" w:customStyle="1" w:styleId="Inspring3eniveauIKNL">
    <w:name w:val="Inspring 3e niveau IKNL"/>
    <w:basedOn w:val="ZsysbasisIKNL"/>
    <w:rsid w:val="00A22349"/>
    <w:pPr>
      <w:tabs>
        <w:tab w:val="left" w:pos="680"/>
      </w:tabs>
      <w:ind w:left="680" w:hanging="340"/>
    </w:pPr>
  </w:style>
  <w:style w:type="paragraph" w:customStyle="1" w:styleId="Zwevend1eniveauIKNL">
    <w:name w:val="Zwevend 1e niveau IKNL"/>
    <w:basedOn w:val="ZsysbasisIKNL"/>
    <w:rsid w:val="00A22349"/>
    <w:pPr>
      <w:ind w:left="340"/>
    </w:pPr>
  </w:style>
  <w:style w:type="paragraph" w:customStyle="1" w:styleId="Zwevend2eniveauIKNL">
    <w:name w:val="Zwevend 2e niveau IKNL"/>
    <w:basedOn w:val="ZsysbasisIKNL"/>
    <w:rsid w:val="00A22349"/>
    <w:pPr>
      <w:ind w:left="680"/>
    </w:pPr>
  </w:style>
  <w:style w:type="paragraph" w:customStyle="1" w:styleId="Zwevend3eniveauIKNL">
    <w:name w:val="Zwevend 3e niveau IKNL"/>
    <w:basedOn w:val="ZsysbasisIKNL"/>
    <w:rsid w:val="00A22349"/>
    <w:pPr>
      <w:ind w:left="1021"/>
    </w:pPr>
  </w:style>
  <w:style w:type="paragraph" w:styleId="Inhopg1">
    <w:name w:val="toc 1"/>
    <w:basedOn w:val="ZsysbasisIKNL"/>
    <w:next w:val="BasistekstIKNL"/>
    <w:rsid w:val="000647FA"/>
    <w:pPr>
      <w:tabs>
        <w:tab w:val="left" w:pos="709"/>
      </w:tabs>
      <w:ind w:left="709" w:right="567" w:hanging="709"/>
    </w:pPr>
    <w:rPr>
      <w:b/>
    </w:rPr>
  </w:style>
  <w:style w:type="paragraph" w:styleId="Inhopg2">
    <w:name w:val="toc 2"/>
    <w:basedOn w:val="ZsysbasisIKNL"/>
    <w:next w:val="BasistekstIKNL"/>
    <w:rsid w:val="000647FA"/>
    <w:pPr>
      <w:tabs>
        <w:tab w:val="left" w:pos="709"/>
      </w:tabs>
      <w:ind w:left="709" w:right="567" w:hanging="709"/>
    </w:pPr>
  </w:style>
  <w:style w:type="paragraph" w:styleId="Inhopg3">
    <w:name w:val="toc 3"/>
    <w:basedOn w:val="ZsysbasisIKNL"/>
    <w:next w:val="BasistekstIKNL"/>
    <w:rsid w:val="000647FA"/>
    <w:pPr>
      <w:tabs>
        <w:tab w:val="left" w:pos="709"/>
      </w:tabs>
      <w:ind w:left="709" w:right="567" w:hanging="709"/>
    </w:pPr>
  </w:style>
  <w:style w:type="paragraph" w:styleId="Inhopg4">
    <w:name w:val="toc 4"/>
    <w:basedOn w:val="ZsysbasisIKNL"/>
    <w:next w:val="BasistekstIKNL"/>
    <w:semiHidden/>
    <w:rsid w:val="00122DED"/>
  </w:style>
  <w:style w:type="paragraph" w:styleId="Index1">
    <w:name w:val="index 1"/>
    <w:basedOn w:val="ZsysbasisIKNL"/>
    <w:next w:val="BasistekstIKNL"/>
    <w:semiHidden/>
    <w:rsid w:val="00122DED"/>
  </w:style>
  <w:style w:type="paragraph" w:styleId="Index2">
    <w:name w:val="index 2"/>
    <w:basedOn w:val="ZsysbasisIKNL"/>
    <w:next w:val="BasistekstIKNL"/>
    <w:semiHidden/>
    <w:rsid w:val="00122DED"/>
  </w:style>
  <w:style w:type="paragraph" w:styleId="Index3">
    <w:name w:val="index 3"/>
    <w:basedOn w:val="ZsysbasisIKNL"/>
    <w:next w:val="BasistekstIKNL"/>
    <w:semiHidden/>
    <w:rsid w:val="00122DED"/>
  </w:style>
  <w:style w:type="paragraph" w:styleId="Ondertitel">
    <w:name w:val="Subtitle"/>
    <w:basedOn w:val="ZsysbasisIKNL"/>
    <w:next w:val="BasistekstIKNL"/>
    <w:qFormat/>
    <w:rsid w:val="00122DED"/>
  </w:style>
  <w:style w:type="paragraph" w:styleId="Titel">
    <w:name w:val="Title"/>
    <w:basedOn w:val="ZsysbasisIKNL"/>
    <w:next w:val="BasistekstIKNL"/>
    <w:qFormat/>
    <w:rsid w:val="00122DED"/>
  </w:style>
  <w:style w:type="paragraph" w:customStyle="1" w:styleId="Kop2zondernummerIKNL">
    <w:name w:val="Kop 2 zonder nummer IKNL"/>
    <w:basedOn w:val="ZsysbasisIKNL"/>
    <w:next w:val="BasistekstIKNL"/>
    <w:rsid w:val="00D71F01"/>
    <w:pPr>
      <w:keepNext/>
      <w:spacing w:before="260" w:after="260"/>
    </w:pPr>
    <w:rPr>
      <w:b/>
      <w:sz w:val="20"/>
      <w:szCs w:val="28"/>
    </w:rPr>
  </w:style>
  <w:style w:type="character" w:styleId="Paginanummer">
    <w:name w:val="page number"/>
    <w:basedOn w:val="Standaardalinea-lettertype"/>
    <w:rsid w:val="00122DED"/>
  </w:style>
  <w:style w:type="character" w:customStyle="1" w:styleId="zsysVeldMarkering">
    <w:name w:val="zsysVeldMarkering"/>
    <w:basedOn w:val="Standaardalinea-lettertype"/>
    <w:rsid w:val="00122DED"/>
    <w:rPr>
      <w:bdr w:val="none" w:sz="0" w:space="0" w:color="auto"/>
      <w:shd w:val="clear" w:color="auto" w:fill="FFFF00"/>
    </w:rPr>
  </w:style>
  <w:style w:type="paragraph" w:customStyle="1" w:styleId="Kop1zondernummerIKNL">
    <w:name w:val="Kop 1 zonder nummer IKNL"/>
    <w:basedOn w:val="ZsysbasisIKNL"/>
    <w:next w:val="BasistekstIKNL"/>
    <w:rsid w:val="004201DF"/>
    <w:pPr>
      <w:keepNext/>
      <w:spacing w:line="520" w:lineRule="exact"/>
    </w:pPr>
    <w:rPr>
      <w:sz w:val="36"/>
      <w:szCs w:val="32"/>
    </w:rPr>
  </w:style>
  <w:style w:type="paragraph" w:customStyle="1" w:styleId="Kop3zondernummerIKNL">
    <w:name w:val="Kop 3 zonder nummer IKNL"/>
    <w:basedOn w:val="ZsysbasisIKNL"/>
    <w:next w:val="BasistekstIKNL"/>
    <w:rsid w:val="00D71F01"/>
    <w:pPr>
      <w:keepNext/>
    </w:pPr>
    <w:rPr>
      <w:sz w:val="20"/>
    </w:rPr>
  </w:style>
  <w:style w:type="paragraph" w:styleId="Index4">
    <w:name w:val="index 4"/>
    <w:basedOn w:val="Standaard"/>
    <w:next w:val="Standaard"/>
    <w:semiHidden/>
    <w:unhideWhenUsed/>
    <w:rsid w:val="00122DED"/>
    <w:pPr>
      <w:ind w:left="720" w:hanging="180"/>
    </w:pPr>
  </w:style>
  <w:style w:type="paragraph" w:styleId="Index5">
    <w:name w:val="index 5"/>
    <w:basedOn w:val="Standaard"/>
    <w:next w:val="Standaard"/>
    <w:semiHidden/>
    <w:unhideWhenUsed/>
    <w:rsid w:val="00122DED"/>
    <w:pPr>
      <w:ind w:left="900" w:hanging="180"/>
    </w:pPr>
  </w:style>
  <w:style w:type="paragraph" w:styleId="Index6">
    <w:name w:val="index 6"/>
    <w:basedOn w:val="Standaard"/>
    <w:next w:val="Standaard"/>
    <w:semiHidden/>
    <w:unhideWhenUsed/>
    <w:rsid w:val="00122DED"/>
    <w:pPr>
      <w:ind w:left="1080" w:hanging="180"/>
    </w:pPr>
  </w:style>
  <w:style w:type="paragraph" w:styleId="Index7">
    <w:name w:val="index 7"/>
    <w:basedOn w:val="Standaard"/>
    <w:next w:val="Standaard"/>
    <w:semiHidden/>
    <w:unhideWhenUsed/>
    <w:rsid w:val="00122DED"/>
    <w:pPr>
      <w:ind w:left="1260" w:hanging="180"/>
    </w:pPr>
  </w:style>
  <w:style w:type="paragraph" w:styleId="Index8">
    <w:name w:val="index 8"/>
    <w:basedOn w:val="Standaard"/>
    <w:next w:val="Standaard"/>
    <w:semiHidden/>
    <w:unhideWhenUsed/>
    <w:rsid w:val="00122DED"/>
    <w:pPr>
      <w:ind w:left="1440" w:hanging="180"/>
    </w:pPr>
  </w:style>
  <w:style w:type="paragraph" w:styleId="Index9">
    <w:name w:val="index 9"/>
    <w:basedOn w:val="Standaard"/>
    <w:next w:val="Standaard"/>
    <w:semiHidden/>
    <w:unhideWhenUsed/>
    <w:rsid w:val="00122DED"/>
    <w:pPr>
      <w:ind w:left="1620" w:hanging="180"/>
    </w:pPr>
  </w:style>
  <w:style w:type="paragraph" w:styleId="Inhopg5">
    <w:name w:val="toc 5"/>
    <w:basedOn w:val="Standaard"/>
    <w:next w:val="Standaard"/>
    <w:semiHidden/>
    <w:unhideWhenUsed/>
    <w:rsid w:val="00122DED"/>
    <w:pPr>
      <w:ind w:left="720"/>
    </w:pPr>
  </w:style>
  <w:style w:type="paragraph" w:styleId="Inhopg6">
    <w:name w:val="toc 6"/>
    <w:basedOn w:val="Standaard"/>
    <w:next w:val="Standaard"/>
    <w:semiHidden/>
    <w:unhideWhenUsed/>
    <w:rsid w:val="00122DED"/>
    <w:pPr>
      <w:ind w:left="900"/>
    </w:pPr>
  </w:style>
  <w:style w:type="paragraph" w:styleId="Inhopg7">
    <w:name w:val="toc 7"/>
    <w:basedOn w:val="Standaard"/>
    <w:next w:val="Standaard"/>
    <w:semiHidden/>
    <w:unhideWhenUsed/>
    <w:rsid w:val="00122DED"/>
    <w:pPr>
      <w:ind w:left="1080"/>
    </w:pPr>
  </w:style>
  <w:style w:type="paragraph" w:styleId="Inhopg8">
    <w:name w:val="toc 8"/>
    <w:basedOn w:val="Standaard"/>
    <w:next w:val="Standaard"/>
    <w:semiHidden/>
    <w:unhideWhenUsed/>
    <w:rsid w:val="00122DED"/>
    <w:pPr>
      <w:ind w:left="1260"/>
    </w:pPr>
  </w:style>
  <w:style w:type="paragraph" w:styleId="Inhopg9">
    <w:name w:val="toc 9"/>
    <w:basedOn w:val="Standaard"/>
    <w:next w:val="Standaard"/>
    <w:semiHidden/>
    <w:unhideWhenUsed/>
    <w:rsid w:val="00122DED"/>
    <w:pPr>
      <w:ind w:left="1440"/>
    </w:pPr>
  </w:style>
  <w:style w:type="paragraph" w:styleId="Afzender">
    <w:name w:val="envelope return"/>
    <w:basedOn w:val="ZsysbasisIKNL"/>
    <w:next w:val="BasistekstIKNL"/>
    <w:semiHidden/>
    <w:rsid w:val="0020607F"/>
  </w:style>
  <w:style w:type="numbering" w:styleId="Artikelsectie">
    <w:name w:val="Outline List 3"/>
    <w:basedOn w:val="Geenlijst"/>
    <w:semiHidden/>
    <w:rsid w:val="003C2342"/>
    <w:pPr>
      <w:numPr>
        <w:numId w:val="8"/>
      </w:numPr>
    </w:pPr>
  </w:style>
  <w:style w:type="paragraph" w:styleId="Berichtkop">
    <w:name w:val="Message Header"/>
    <w:basedOn w:val="ZsysbasisIKNL"/>
    <w:next w:val="BasistekstIKNL"/>
    <w:semiHidden/>
    <w:rsid w:val="0020607F"/>
  </w:style>
  <w:style w:type="paragraph" w:styleId="Bloktekst">
    <w:name w:val="Block Text"/>
    <w:basedOn w:val="ZsysbasisIKNL"/>
    <w:next w:val="BasistekstIKNL"/>
    <w:semiHidden/>
    <w:rsid w:val="0020607F"/>
  </w:style>
  <w:style w:type="table" w:styleId="Eenvoudigetabel1">
    <w:name w:val="Table Simple 1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IKNL"/>
    <w:next w:val="BasistekstIKNL"/>
    <w:semiHidden/>
    <w:rsid w:val="0020607F"/>
  </w:style>
  <w:style w:type="paragraph" w:styleId="Handtekening">
    <w:name w:val="Signature"/>
    <w:basedOn w:val="ZsysbasisIKNL"/>
    <w:next w:val="BasistekstIKNL"/>
    <w:semiHidden/>
    <w:rsid w:val="0020607F"/>
  </w:style>
  <w:style w:type="paragraph" w:styleId="HTML-voorafopgemaakt">
    <w:name w:val="HTML Preformatted"/>
    <w:basedOn w:val="ZsysbasisIKNL"/>
    <w:next w:val="BasistekstIKNL"/>
    <w:semiHidden/>
    <w:rsid w:val="0020607F"/>
  </w:style>
  <w:style w:type="character" w:styleId="Eindnootmarkering">
    <w:name w:val="endnote reference"/>
    <w:basedOn w:val="Standaardalinea-lettertype"/>
    <w:semiHidden/>
    <w:rsid w:val="005D42EF"/>
    <w:rPr>
      <w:vertAlign w:val="superscript"/>
    </w:rPr>
  </w:style>
  <w:style w:type="character" w:styleId="HTMLCode">
    <w:name w:val="HTML Code"/>
    <w:basedOn w:val="Standaardalinea-lettertype"/>
    <w:semiHidden/>
    <w:rsid w:val="005D42E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Standaardalinea-lettertype"/>
    <w:semiHidden/>
    <w:rsid w:val="005D42EF"/>
    <w:rPr>
      <w:i/>
      <w:iCs/>
    </w:rPr>
  </w:style>
  <w:style w:type="character" w:styleId="HTMLVariable">
    <w:name w:val="HTML Variable"/>
    <w:basedOn w:val="Standaardalinea-lettertype"/>
    <w:semiHidden/>
    <w:rsid w:val="005D42EF"/>
    <w:rPr>
      <w:i/>
      <w:iCs/>
    </w:rPr>
  </w:style>
  <w:style w:type="paragraph" w:styleId="HTML-adres">
    <w:name w:val="HTML Address"/>
    <w:basedOn w:val="ZsysbasisIKNL"/>
    <w:next w:val="BasistekstIKNL"/>
    <w:semiHidden/>
    <w:rsid w:val="0020607F"/>
  </w:style>
  <w:style w:type="character" w:styleId="HTML-acroniem">
    <w:name w:val="HTML Acronym"/>
    <w:basedOn w:val="Standaardalinea-lettertype"/>
    <w:semiHidden/>
    <w:rsid w:val="005D42EF"/>
  </w:style>
  <w:style w:type="character" w:styleId="HTML-citaat">
    <w:name w:val="HTML Cite"/>
    <w:basedOn w:val="Standaardalinea-lettertype"/>
    <w:semiHidden/>
    <w:rsid w:val="005D42EF"/>
    <w:rPr>
      <w:i/>
      <w:iCs/>
    </w:rPr>
  </w:style>
  <w:style w:type="character" w:styleId="HTML-schrijfmachine">
    <w:name w:val="HTML Typewriter"/>
    <w:basedOn w:val="Standaardalinea-lettertype"/>
    <w:semiHidden/>
    <w:rsid w:val="005D42EF"/>
    <w:rPr>
      <w:rFonts w:ascii="Courier New" w:hAnsi="Courier New" w:cs="Courier New"/>
      <w:sz w:val="20"/>
      <w:szCs w:val="20"/>
    </w:rPr>
  </w:style>
  <w:style w:type="character" w:styleId="HTML-toetsenbord">
    <w:name w:val="HTML Keyboard"/>
    <w:basedOn w:val="Standaardalinea-lettertype"/>
    <w:semiHidden/>
    <w:rsid w:val="005D42EF"/>
    <w:rPr>
      <w:rFonts w:ascii="Courier New" w:hAnsi="Courier New" w:cs="Courier New"/>
      <w:sz w:val="20"/>
      <w:szCs w:val="20"/>
    </w:rPr>
  </w:style>
  <w:style w:type="table" w:styleId="Klassieketabel1">
    <w:name w:val="Table Classic 1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IKNL"/>
    <w:next w:val="BasistekstIKNL"/>
    <w:semiHidden/>
    <w:rsid w:val="0020607F"/>
  </w:style>
  <w:style w:type="paragraph" w:styleId="Lijst2">
    <w:name w:val="List 2"/>
    <w:basedOn w:val="ZsysbasisIKNL"/>
    <w:next w:val="BasistekstIKNL"/>
    <w:semiHidden/>
    <w:rsid w:val="0020607F"/>
  </w:style>
  <w:style w:type="paragraph" w:styleId="Lijst3">
    <w:name w:val="List 3"/>
    <w:basedOn w:val="ZsysbasisIKNL"/>
    <w:next w:val="BasistekstIKNL"/>
    <w:semiHidden/>
    <w:rsid w:val="0020607F"/>
  </w:style>
  <w:style w:type="paragraph" w:styleId="Lijst4">
    <w:name w:val="List 4"/>
    <w:basedOn w:val="ZsysbasisIKNL"/>
    <w:next w:val="BasistekstIKNL"/>
    <w:semiHidden/>
    <w:rsid w:val="0020607F"/>
  </w:style>
  <w:style w:type="paragraph" w:styleId="Lijst5">
    <w:name w:val="List 5"/>
    <w:basedOn w:val="ZsysbasisIKNL"/>
    <w:next w:val="BasistekstIKNL"/>
    <w:semiHidden/>
    <w:rsid w:val="0020607F"/>
  </w:style>
  <w:style w:type="paragraph" w:styleId="Lijstopsomteken">
    <w:name w:val="List Bullet"/>
    <w:basedOn w:val="ZsysbasisIKNL"/>
    <w:next w:val="BasistekstIKNL"/>
    <w:semiHidden/>
    <w:rsid w:val="0020607F"/>
  </w:style>
  <w:style w:type="paragraph" w:styleId="Lijstopsomteken2">
    <w:name w:val="List Bullet 2"/>
    <w:basedOn w:val="ZsysbasisIKNL"/>
    <w:next w:val="BasistekstIKNL"/>
    <w:semiHidden/>
    <w:rsid w:val="0020607F"/>
  </w:style>
  <w:style w:type="paragraph" w:styleId="Lijstopsomteken3">
    <w:name w:val="List Bullet 3"/>
    <w:basedOn w:val="ZsysbasisIKNL"/>
    <w:next w:val="BasistekstIKNL"/>
    <w:semiHidden/>
    <w:rsid w:val="0020607F"/>
  </w:style>
  <w:style w:type="paragraph" w:styleId="Lijstopsomteken4">
    <w:name w:val="List Bullet 4"/>
    <w:basedOn w:val="ZsysbasisIKNL"/>
    <w:next w:val="BasistekstIKNL"/>
    <w:semiHidden/>
    <w:rsid w:val="0020607F"/>
  </w:style>
  <w:style w:type="paragraph" w:styleId="Lijstopsomteken5">
    <w:name w:val="List Bullet 5"/>
    <w:basedOn w:val="ZsysbasisIKNL"/>
    <w:next w:val="BasistekstIKNL"/>
    <w:semiHidden/>
    <w:rsid w:val="0020607F"/>
  </w:style>
  <w:style w:type="paragraph" w:styleId="Lijstnummering">
    <w:name w:val="List Number"/>
    <w:basedOn w:val="ZsysbasisIKNL"/>
    <w:next w:val="BasistekstIKNL"/>
    <w:semiHidden/>
    <w:rsid w:val="0020607F"/>
  </w:style>
  <w:style w:type="paragraph" w:styleId="Lijstnummering2">
    <w:name w:val="List Number 2"/>
    <w:basedOn w:val="ZsysbasisIKNL"/>
    <w:next w:val="BasistekstIKNL"/>
    <w:semiHidden/>
    <w:rsid w:val="0020607F"/>
  </w:style>
  <w:style w:type="paragraph" w:styleId="Lijstnummering3">
    <w:name w:val="List Number 3"/>
    <w:basedOn w:val="ZsysbasisIKNL"/>
    <w:next w:val="BasistekstIKNL"/>
    <w:semiHidden/>
    <w:rsid w:val="0020607F"/>
  </w:style>
  <w:style w:type="paragraph" w:styleId="Lijstnummering4">
    <w:name w:val="List Number 4"/>
    <w:basedOn w:val="ZsysbasisIKNL"/>
    <w:next w:val="BasistekstIKNL"/>
    <w:semiHidden/>
    <w:rsid w:val="0020607F"/>
  </w:style>
  <w:style w:type="paragraph" w:styleId="Lijstnummering5">
    <w:name w:val="List Number 5"/>
    <w:basedOn w:val="ZsysbasisIKNL"/>
    <w:next w:val="BasistekstIKNL"/>
    <w:semiHidden/>
    <w:rsid w:val="0020607F"/>
  </w:style>
  <w:style w:type="paragraph" w:styleId="Lijstvoortzetting">
    <w:name w:val="List Continue"/>
    <w:basedOn w:val="ZsysbasisIKNL"/>
    <w:next w:val="BasistekstIKNL"/>
    <w:semiHidden/>
    <w:rsid w:val="0020607F"/>
  </w:style>
  <w:style w:type="paragraph" w:styleId="Lijstvoortzetting2">
    <w:name w:val="List Continue 2"/>
    <w:basedOn w:val="ZsysbasisIKNL"/>
    <w:next w:val="BasistekstIKNL"/>
    <w:semiHidden/>
    <w:rsid w:val="0020607F"/>
  </w:style>
  <w:style w:type="paragraph" w:styleId="Lijstvoortzetting3">
    <w:name w:val="List Continue 3"/>
    <w:basedOn w:val="ZsysbasisIKNL"/>
    <w:next w:val="BasistekstIKNL"/>
    <w:semiHidden/>
    <w:rsid w:val="0020607F"/>
  </w:style>
  <w:style w:type="paragraph" w:styleId="Lijstvoortzetting4">
    <w:name w:val="List Continue 4"/>
    <w:basedOn w:val="ZsysbasisIKNL"/>
    <w:next w:val="BasistekstIKNL"/>
    <w:semiHidden/>
    <w:rsid w:val="0020607F"/>
  </w:style>
  <w:style w:type="paragraph" w:styleId="Lijstvoortzetting5">
    <w:name w:val="List Continue 5"/>
    <w:basedOn w:val="ZsysbasisIKNL"/>
    <w:next w:val="BasistekstIKNL"/>
    <w:semiHidden/>
    <w:rsid w:val="0020607F"/>
  </w:style>
  <w:style w:type="character" w:styleId="HTML-voorbeeld">
    <w:name w:val="HTML Sample"/>
    <w:basedOn w:val="Standaardalinea-lettertype"/>
    <w:semiHidden/>
    <w:rsid w:val="005D42EF"/>
    <w:rPr>
      <w:rFonts w:ascii="Courier New" w:hAnsi="Courier New" w:cs="Courier New"/>
    </w:rPr>
  </w:style>
  <w:style w:type="paragraph" w:styleId="Normaalweb">
    <w:name w:val="Normal (Web)"/>
    <w:basedOn w:val="ZsysbasisIKNL"/>
    <w:next w:val="BasistekstIKNL"/>
    <w:semiHidden/>
    <w:rsid w:val="0020607F"/>
  </w:style>
  <w:style w:type="paragraph" w:styleId="Notitiekop">
    <w:name w:val="Note Heading"/>
    <w:basedOn w:val="ZsysbasisIKNL"/>
    <w:next w:val="BasistekstIKNL"/>
    <w:semiHidden/>
    <w:rsid w:val="0020607F"/>
  </w:style>
  <w:style w:type="paragraph" w:styleId="Plattetekst">
    <w:name w:val="Body Text"/>
    <w:basedOn w:val="ZsysbasisIKNL"/>
    <w:next w:val="BasistekstIKNL"/>
    <w:semiHidden/>
    <w:rsid w:val="0020607F"/>
  </w:style>
  <w:style w:type="paragraph" w:styleId="Plattetekst2">
    <w:name w:val="Body Text 2"/>
    <w:basedOn w:val="ZsysbasisIKNL"/>
    <w:next w:val="BasistekstIKNL"/>
    <w:semiHidden/>
    <w:rsid w:val="0020607F"/>
  </w:style>
  <w:style w:type="paragraph" w:styleId="Plattetekst3">
    <w:name w:val="Body Text 3"/>
    <w:basedOn w:val="ZsysbasisIKNL"/>
    <w:next w:val="BasistekstIKNL"/>
    <w:semiHidden/>
    <w:rsid w:val="0020607F"/>
  </w:style>
  <w:style w:type="paragraph" w:styleId="Platteteksteersteinspringing">
    <w:name w:val="Body Text First Indent"/>
    <w:basedOn w:val="ZsysbasisIKNL"/>
    <w:next w:val="BasistekstIKNL"/>
    <w:semiHidden/>
    <w:rsid w:val="0020607F"/>
  </w:style>
  <w:style w:type="paragraph" w:styleId="Plattetekstinspringen">
    <w:name w:val="Body Text Indent"/>
    <w:basedOn w:val="ZsysbasisIKNL"/>
    <w:next w:val="BasistekstIKNL"/>
    <w:semiHidden/>
    <w:rsid w:val="0020607F"/>
  </w:style>
  <w:style w:type="paragraph" w:styleId="Platteteksteersteinspringing2">
    <w:name w:val="Body Text First Indent 2"/>
    <w:basedOn w:val="ZsysbasisIKNL"/>
    <w:next w:val="BasistekstIKNL"/>
    <w:semiHidden/>
    <w:rsid w:val="0020607F"/>
  </w:style>
  <w:style w:type="paragraph" w:styleId="Plattetekstinspringen2">
    <w:name w:val="Body Text Indent 2"/>
    <w:basedOn w:val="ZsysbasisIKNL"/>
    <w:next w:val="BasistekstIKNL"/>
    <w:semiHidden/>
    <w:rsid w:val="0020607F"/>
  </w:style>
  <w:style w:type="paragraph" w:styleId="Plattetekstinspringen3">
    <w:name w:val="Body Text Indent 3"/>
    <w:basedOn w:val="ZsysbasisIKNL"/>
    <w:next w:val="BasistekstIKNL"/>
    <w:semiHidden/>
    <w:rsid w:val="0020607F"/>
  </w:style>
  <w:style w:type="table" w:styleId="Professioneletabel">
    <w:name w:val="Table Professional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Nadruk">
    <w:name w:val="Emphasis"/>
    <w:basedOn w:val="Standaardalinea-lettertype"/>
    <w:uiPriority w:val="20"/>
    <w:qFormat/>
    <w:rsid w:val="005D42EF"/>
    <w:rPr>
      <w:i/>
      <w:iCs/>
    </w:rPr>
  </w:style>
  <w:style w:type="paragraph" w:styleId="Standaardinspringing">
    <w:name w:val="Normal Indent"/>
    <w:basedOn w:val="ZsysbasisIKNL"/>
    <w:next w:val="BasistekstIKNL"/>
    <w:semiHidden/>
    <w:rsid w:val="0020607F"/>
  </w:style>
  <w:style w:type="table" w:styleId="Tabelkolommen1">
    <w:name w:val="Table Columns 1"/>
    <w:basedOn w:val="Standaardtabel"/>
    <w:semiHidden/>
    <w:rsid w:val="008D7BDD"/>
    <w:pPr>
      <w:spacing w:line="240" w:lineRule="atLeast"/>
    </w:p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pPr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pPr>
      <w:spacing w:line="240" w:lineRule="atLeast"/>
    </w:p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pPr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pPr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pPr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pPr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pPr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pPr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pPr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900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elraster1">
    <w:name w:val="Table Grid 1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pPr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pPr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erfijndetabel1">
    <w:name w:val="Table Subtle 1"/>
    <w:basedOn w:val="Standaardtabel"/>
    <w:semiHidden/>
    <w:rsid w:val="008D7BDD"/>
    <w:pPr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pPr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basedOn w:val="Standaardalinea-lettertype"/>
    <w:rsid w:val="00A6774C"/>
    <w:rPr>
      <w:vertAlign w:val="superscript"/>
    </w:rPr>
  </w:style>
  <w:style w:type="paragraph" w:styleId="Voetnoottekst">
    <w:name w:val="footnote text"/>
    <w:basedOn w:val="ZsysbasisIKNL"/>
    <w:rsid w:val="00A6774C"/>
    <w:rPr>
      <w:sz w:val="15"/>
    </w:rPr>
  </w:style>
  <w:style w:type="table" w:styleId="Webtabel1">
    <w:name w:val="Table Web 1"/>
    <w:basedOn w:val="Standaardtabel"/>
    <w:semiHidden/>
    <w:rsid w:val="008D7BDD"/>
    <w:pPr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pPr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pPr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qFormat/>
    <w:rsid w:val="00451FDB"/>
    <w:rPr>
      <w:b w:val="0"/>
      <w:bCs w:val="0"/>
    </w:rPr>
  </w:style>
  <w:style w:type="paragraph" w:styleId="Datum">
    <w:name w:val="Date"/>
    <w:basedOn w:val="ZsysbasisIKNL"/>
    <w:next w:val="BasistekstIKNL"/>
    <w:rsid w:val="0020607F"/>
  </w:style>
  <w:style w:type="paragraph" w:styleId="Tekstzonderopmaak">
    <w:name w:val="Plain Text"/>
    <w:aliases w:val="Tekst zonder opmaak IKNL"/>
    <w:basedOn w:val="ZsysbasisIKNL"/>
    <w:next w:val="BasistekstIKNL"/>
    <w:rsid w:val="0020607F"/>
  </w:style>
  <w:style w:type="paragraph" w:styleId="Ballontekst">
    <w:name w:val="Balloon Text"/>
    <w:basedOn w:val="ZsysbasisIKNL"/>
    <w:next w:val="BasistekstIKNL"/>
    <w:semiHidden/>
    <w:rsid w:val="0020607F"/>
  </w:style>
  <w:style w:type="paragraph" w:styleId="Bijschrift">
    <w:name w:val="caption"/>
    <w:basedOn w:val="ZsysbasisIKNL"/>
    <w:next w:val="BasistekstIKNL"/>
    <w:qFormat/>
    <w:rsid w:val="0020607F"/>
  </w:style>
  <w:style w:type="paragraph" w:styleId="Bronvermelding">
    <w:name w:val="table of authorities"/>
    <w:basedOn w:val="ZsysbasisIKNL"/>
    <w:next w:val="BasistekstIKNL"/>
    <w:semiHidden/>
    <w:rsid w:val="0020607F"/>
  </w:style>
  <w:style w:type="paragraph" w:styleId="Documentstructuur">
    <w:name w:val="Document Map"/>
    <w:basedOn w:val="ZsysbasisIKNL"/>
    <w:next w:val="BasistekstIKNL"/>
    <w:semiHidden/>
    <w:rsid w:val="0020607F"/>
  </w:style>
  <w:style w:type="character" w:styleId="Regelnummer">
    <w:name w:val="line number"/>
    <w:basedOn w:val="Standaardalinea-lettertype"/>
    <w:semiHidden/>
    <w:rsid w:val="005D42EF"/>
  </w:style>
  <w:style w:type="paragraph" w:styleId="Eindnoottekst">
    <w:name w:val="endnote text"/>
    <w:basedOn w:val="ZsysbasisIKNL"/>
    <w:next w:val="BasistekstIKNL"/>
    <w:semiHidden/>
    <w:rsid w:val="0020607F"/>
  </w:style>
  <w:style w:type="paragraph" w:styleId="Indexkop">
    <w:name w:val="index heading"/>
    <w:basedOn w:val="ZsysbasisIKNL"/>
    <w:next w:val="BasistekstIKNL"/>
    <w:semiHidden/>
    <w:rsid w:val="0020607F"/>
  </w:style>
  <w:style w:type="paragraph" w:styleId="Kopbronvermelding">
    <w:name w:val="toa heading"/>
    <w:basedOn w:val="ZsysbasisIKNL"/>
    <w:next w:val="BasistekstIKNL"/>
    <w:semiHidden/>
    <w:rsid w:val="0020607F"/>
  </w:style>
  <w:style w:type="paragraph" w:styleId="Lijstmetafbeeldingen">
    <w:name w:val="table of figures"/>
    <w:basedOn w:val="ZsysbasisIKNL"/>
    <w:next w:val="BasistekstIKNL"/>
    <w:semiHidden/>
    <w:rsid w:val="0020607F"/>
  </w:style>
  <w:style w:type="paragraph" w:styleId="Macrotekst">
    <w:name w:val="macro"/>
    <w:basedOn w:val="ZsysbasisIKNL"/>
    <w:next w:val="BasistekstIKNL"/>
    <w:semiHidden/>
    <w:rsid w:val="0020607F"/>
  </w:style>
  <w:style w:type="paragraph" w:styleId="Tekstopmerking">
    <w:name w:val="annotation text"/>
    <w:basedOn w:val="ZsysbasisIKNL"/>
    <w:next w:val="BasistekstIKNL"/>
    <w:semiHidden/>
    <w:rsid w:val="0020607F"/>
  </w:style>
  <w:style w:type="paragraph" w:styleId="Onderwerpvanopmerking">
    <w:name w:val="annotation subject"/>
    <w:basedOn w:val="ZsysbasisIKNL"/>
    <w:next w:val="BasistekstIKNL"/>
    <w:semiHidden/>
    <w:rsid w:val="0020607F"/>
  </w:style>
  <w:style w:type="character" w:styleId="Verwijzingopmerking">
    <w:name w:val="annotation reference"/>
    <w:basedOn w:val="Standaardalinea-lettertype"/>
    <w:semiHidden/>
    <w:rsid w:val="0020607F"/>
    <w:rPr>
      <w:sz w:val="18"/>
      <w:szCs w:val="18"/>
    </w:rPr>
  </w:style>
  <w:style w:type="numbering" w:customStyle="1" w:styleId="LijstopsommingnummerIKNL">
    <w:name w:val="Lijst opsomming nummer IKNL"/>
    <w:basedOn w:val="Geenlijst"/>
    <w:rsid w:val="00482150"/>
    <w:pPr>
      <w:numPr>
        <w:numId w:val="4"/>
      </w:numPr>
    </w:pPr>
  </w:style>
  <w:style w:type="paragraph" w:customStyle="1" w:styleId="Opsommingletter1eniveauIKNL">
    <w:name w:val="Opsomming letter 1e niveau IKNL"/>
    <w:basedOn w:val="ZsysbasisIKNL"/>
    <w:rsid w:val="00DD321C"/>
    <w:pPr>
      <w:numPr>
        <w:numId w:val="13"/>
      </w:numPr>
    </w:pPr>
  </w:style>
  <w:style w:type="numbering" w:customStyle="1" w:styleId="LijstopsommingtekenIKNL">
    <w:name w:val="Lijst opsomming teken IKNL"/>
    <w:basedOn w:val="Geenlijst"/>
    <w:rsid w:val="00482150"/>
    <w:pPr>
      <w:numPr>
        <w:numId w:val="9"/>
      </w:numPr>
    </w:pPr>
  </w:style>
  <w:style w:type="paragraph" w:customStyle="1" w:styleId="ZsyseenpuntIKNL">
    <w:name w:val="Zsyseenpunt IKNL"/>
    <w:basedOn w:val="BasistekstIKNL"/>
    <w:next w:val="BasistekstIKNL"/>
    <w:rsid w:val="001E060F"/>
    <w:pPr>
      <w:spacing w:line="20" w:lineRule="exact"/>
    </w:pPr>
    <w:rPr>
      <w:sz w:val="2"/>
    </w:rPr>
  </w:style>
  <w:style w:type="paragraph" w:customStyle="1" w:styleId="Opsommingteken3eniveauIKNL">
    <w:name w:val="Opsomming teken 3e niveau IKNL"/>
    <w:basedOn w:val="ZsysbasisIKNL"/>
    <w:rsid w:val="00482150"/>
    <w:pPr>
      <w:numPr>
        <w:ilvl w:val="2"/>
        <w:numId w:val="9"/>
      </w:numPr>
    </w:pPr>
  </w:style>
  <w:style w:type="paragraph" w:customStyle="1" w:styleId="Opsommingletter2eniveauIKNL">
    <w:name w:val="Opsomming letter 2e niveau IKNL"/>
    <w:basedOn w:val="ZsysbasisIKNL"/>
    <w:rsid w:val="0005289C"/>
    <w:pPr>
      <w:numPr>
        <w:ilvl w:val="1"/>
        <w:numId w:val="28"/>
      </w:numPr>
    </w:pPr>
  </w:style>
  <w:style w:type="paragraph" w:customStyle="1" w:styleId="Opsommingletter3eniveauIKNL">
    <w:name w:val="Opsomming letter 3e niveau IKNL"/>
    <w:basedOn w:val="ZsysbasisIKNL"/>
    <w:rsid w:val="0005289C"/>
    <w:pPr>
      <w:numPr>
        <w:ilvl w:val="2"/>
        <w:numId w:val="28"/>
      </w:numPr>
    </w:pPr>
  </w:style>
  <w:style w:type="paragraph" w:customStyle="1" w:styleId="DocumentgegevensIKNL">
    <w:name w:val="Documentgegevens IKNL"/>
    <w:basedOn w:val="ZsysbasisIKNL"/>
    <w:rsid w:val="00A602CC"/>
    <w:pPr>
      <w:spacing w:line="260" w:lineRule="exact"/>
    </w:pPr>
  </w:style>
  <w:style w:type="paragraph" w:customStyle="1" w:styleId="DocumentgegevensonderwerpIKNL">
    <w:name w:val="Documentgegevens onderwerp IKNL"/>
    <w:basedOn w:val="ZsysbasisIKNL"/>
    <w:rsid w:val="00A602CC"/>
    <w:pPr>
      <w:spacing w:line="260" w:lineRule="exact"/>
    </w:pPr>
  </w:style>
  <w:style w:type="paragraph" w:customStyle="1" w:styleId="DocumentgegevensdatumIKNL">
    <w:name w:val="Documentgegevens datum IKNL"/>
    <w:basedOn w:val="ZsysbasisIKNL"/>
    <w:rsid w:val="00675ACD"/>
    <w:pPr>
      <w:spacing w:line="260" w:lineRule="exact"/>
    </w:pPr>
  </w:style>
  <w:style w:type="paragraph" w:customStyle="1" w:styleId="DocumentgegevensreferentieIKNL">
    <w:name w:val="Documentgegevens referentie IKNL"/>
    <w:basedOn w:val="ZsysbasisIKNL"/>
    <w:rsid w:val="00A602CC"/>
    <w:pPr>
      <w:spacing w:line="260" w:lineRule="exact"/>
    </w:pPr>
  </w:style>
  <w:style w:type="paragraph" w:customStyle="1" w:styleId="DocumentgegevenskopjeIKNL">
    <w:name w:val="Documentgegevens kopje IKNL"/>
    <w:basedOn w:val="ZsysbasisIKNL"/>
    <w:rsid w:val="00675ACD"/>
    <w:pPr>
      <w:spacing w:line="260" w:lineRule="exact"/>
    </w:pPr>
    <w:rPr>
      <w:sz w:val="14"/>
    </w:rPr>
  </w:style>
  <w:style w:type="paragraph" w:customStyle="1" w:styleId="RetouradresIKNL">
    <w:name w:val="Retouradres IKNL"/>
    <w:basedOn w:val="ZsysbasisIKNL"/>
    <w:rsid w:val="00D152F9"/>
    <w:pPr>
      <w:spacing w:line="260" w:lineRule="exact"/>
    </w:pPr>
    <w:rPr>
      <w:noProof/>
      <w:sz w:val="14"/>
    </w:rPr>
  </w:style>
  <w:style w:type="paragraph" w:customStyle="1" w:styleId="AfzendergegevensIKNL">
    <w:name w:val="Afzendergegevens IKNL"/>
    <w:basedOn w:val="ZsysbasisIKNL"/>
    <w:rsid w:val="00E238BE"/>
    <w:pPr>
      <w:spacing w:line="210" w:lineRule="exact"/>
    </w:pPr>
    <w:rPr>
      <w:noProof/>
      <w:sz w:val="14"/>
    </w:rPr>
  </w:style>
  <w:style w:type="paragraph" w:customStyle="1" w:styleId="AfzendergegevenskopjeIKNL">
    <w:name w:val="Afzendergegevens kopje IKNL"/>
    <w:basedOn w:val="ZsysbasisIKNL"/>
    <w:next w:val="AfzendergegevensIKNL"/>
    <w:rsid w:val="001C0269"/>
    <w:pPr>
      <w:spacing w:line="210" w:lineRule="exact"/>
    </w:pPr>
    <w:rPr>
      <w:b/>
      <w:noProof/>
      <w:sz w:val="14"/>
    </w:rPr>
  </w:style>
  <w:style w:type="numbering" w:customStyle="1" w:styleId="LijstopsommingletterIKNL">
    <w:name w:val="Lijst opsomming letter IKNL"/>
    <w:basedOn w:val="Geenlijst"/>
    <w:rsid w:val="0005289C"/>
    <w:pPr>
      <w:numPr>
        <w:numId w:val="2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aliases w:val="Standaard IKNL"/>
    <w:next w:val="BasistekstIKNL"/>
    <w:qFormat/>
    <w:rsid w:val="00A602CC"/>
    <w:pPr>
      <w:spacing w:line="260" w:lineRule="atLeast"/>
    </w:pPr>
    <w:rPr>
      <w:rFonts w:ascii="Arial" w:hAnsi="Arial" w:cs="Maiandra GD"/>
      <w:sz w:val="18"/>
      <w:szCs w:val="18"/>
    </w:rPr>
  </w:style>
  <w:style w:type="paragraph" w:styleId="Kop1">
    <w:name w:val="heading 1"/>
    <w:aliases w:val="(Hoofdstuk) IKNL"/>
    <w:basedOn w:val="ZsysbasisIKNL"/>
    <w:next w:val="BasistekstIKNL"/>
    <w:qFormat/>
    <w:rsid w:val="004201DF"/>
    <w:pPr>
      <w:keepNext/>
      <w:numPr>
        <w:numId w:val="3"/>
      </w:numPr>
      <w:spacing w:line="520" w:lineRule="exact"/>
      <w:outlineLvl w:val="0"/>
    </w:pPr>
    <w:rPr>
      <w:bCs/>
      <w:sz w:val="36"/>
      <w:szCs w:val="32"/>
    </w:rPr>
  </w:style>
  <w:style w:type="paragraph" w:styleId="Kop2">
    <w:name w:val="heading 2"/>
    <w:aliases w:val="(Paragraaf) IKNL"/>
    <w:basedOn w:val="ZsysbasisIKNL"/>
    <w:next w:val="BasistekstIKNL"/>
    <w:qFormat/>
    <w:rsid w:val="00D71F01"/>
    <w:pPr>
      <w:keepNext/>
      <w:numPr>
        <w:ilvl w:val="1"/>
        <w:numId w:val="3"/>
      </w:numPr>
      <w:spacing w:before="260" w:after="260"/>
      <w:outlineLvl w:val="1"/>
    </w:pPr>
    <w:rPr>
      <w:b/>
      <w:bCs/>
      <w:i/>
      <w:iCs/>
      <w:sz w:val="20"/>
      <w:szCs w:val="28"/>
    </w:rPr>
  </w:style>
  <w:style w:type="paragraph" w:styleId="Kop3">
    <w:name w:val="heading 3"/>
    <w:aliases w:val="(Subparagraaf) IKNL"/>
    <w:basedOn w:val="ZsysbasisIKNL"/>
    <w:next w:val="BasistekstIKNL"/>
    <w:qFormat/>
    <w:rsid w:val="00D71F01"/>
    <w:pPr>
      <w:keepNext/>
      <w:numPr>
        <w:ilvl w:val="2"/>
        <w:numId w:val="3"/>
      </w:numPr>
      <w:outlineLvl w:val="2"/>
    </w:pPr>
    <w:rPr>
      <w:iCs/>
      <w:sz w:val="20"/>
    </w:rPr>
  </w:style>
  <w:style w:type="paragraph" w:styleId="Kop4">
    <w:name w:val="heading 4"/>
    <w:aliases w:val="(bijlagkop) IKNL"/>
    <w:basedOn w:val="ZsysbasisIKNL"/>
    <w:next w:val="BasistekstIKNL"/>
    <w:qFormat/>
    <w:rsid w:val="002D1955"/>
    <w:pPr>
      <w:keepNext/>
      <w:numPr>
        <w:ilvl w:val="3"/>
        <w:numId w:val="3"/>
      </w:numPr>
      <w:spacing w:line="520" w:lineRule="exact"/>
      <w:outlineLvl w:val="3"/>
    </w:pPr>
    <w:rPr>
      <w:bCs/>
      <w:sz w:val="36"/>
      <w:szCs w:val="24"/>
    </w:rPr>
  </w:style>
  <w:style w:type="paragraph" w:styleId="Kop5">
    <w:name w:val="heading 5"/>
    <w:aliases w:val="Kop 5 IKNL"/>
    <w:basedOn w:val="ZsysbasisIKNL"/>
    <w:next w:val="BasistekstIKNL"/>
    <w:qFormat/>
    <w:rsid w:val="00FC62CB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2"/>
      <w:szCs w:val="22"/>
    </w:rPr>
  </w:style>
  <w:style w:type="paragraph" w:styleId="Kop6">
    <w:name w:val="heading 6"/>
    <w:aliases w:val="Kop 6 IKNL"/>
    <w:basedOn w:val="ZsysbasisIKNL"/>
    <w:next w:val="BasistekstIKNL"/>
    <w:qFormat/>
    <w:rsid w:val="00FC62CB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aliases w:val="Kop 7 IKNL"/>
    <w:basedOn w:val="ZsysbasisIKNL"/>
    <w:next w:val="BasistekstIKNL"/>
    <w:qFormat/>
    <w:rsid w:val="00FC62CB"/>
    <w:pPr>
      <w:numPr>
        <w:ilvl w:val="6"/>
        <w:numId w:val="3"/>
      </w:numPr>
      <w:spacing w:before="240" w:after="60"/>
      <w:outlineLvl w:val="6"/>
    </w:pPr>
    <w:rPr>
      <w:b/>
      <w:bCs/>
      <w:sz w:val="20"/>
      <w:szCs w:val="20"/>
    </w:rPr>
  </w:style>
  <w:style w:type="paragraph" w:styleId="Kop8">
    <w:name w:val="heading 8"/>
    <w:aliases w:val="Kop 8 IKNL"/>
    <w:basedOn w:val="ZsysbasisIKNL"/>
    <w:next w:val="BasistekstIKNL"/>
    <w:qFormat/>
    <w:rsid w:val="00FC62CB"/>
    <w:pPr>
      <w:numPr>
        <w:ilvl w:val="7"/>
        <w:numId w:val="3"/>
      </w:numPr>
      <w:spacing w:before="240" w:after="60"/>
      <w:outlineLvl w:val="7"/>
    </w:pPr>
    <w:rPr>
      <w:i/>
      <w:iCs/>
      <w:sz w:val="20"/>
      <w:szCs w:val="20"/>
    </w:rPr>
  </w:style>
  <w:style w:type="paragraph" w:styleId="Kop9">
    <w:name w:val="heading 9"/>
    <w:aliases w:val="Kop 9 IKNL"/>
    <w:basedOn w:val="ZsysbasisIKNL"/>
    <w:next w:val="BasistekstIKNL"/>
    <w:qFormat/>
    <w:rsid w:val="00FC62CB"/>
    <w:pPr>
      <w:numPr>
        <w:ilvl w:val="8"/>
        <w:numId w:val="3"/>
      </w:numPr>
      <w:spacing w:before="240" w:after="60"/>
      <w:outlineLvl w:val="8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IKNL">
    <w:name w:val="Basistekst IKNL"/>
    <w:basedOn w:val="ZsysbasisIKNL"/>
    <w:rsid w:val="00122DED"/>
  </w:style>
  <w:style w:type="paragraph" w:customStyle="1" w:styleId="ZsysbasisIKNL">
    <w:name w:val="Zsysbasis IKNL"/>
    <w:next w:val="BasistekstIKNL"/>
    <w:rsid w:val="00A602CC"/>
    <w:pPr>
      <w:spacing w:line="260" w:lineRule="atLeast"/>
    </w:pPr>
    <w:rPr>
      <w:rFonts w:ascii="Arial" w:hAnsi="Arial" w:cs="Maiandra GD"/>
      <w:sz w:val="18"/>
      <w:szCs w:val="18"/>
    </w:rPr>
  </w:style>
  <w:style w:type="paragraph" w:customStyle="1" w:styleId="BasistekstvetIKNL">
    <w:name w:val="Basistekst vet IKNL"/>
    <w:basedOn w:val="ZsysbasisIKNL"/>
    <w:next w:val="BasistekstIKNL"/>
    <w:rsid w:val="00122DED"/>
    <w:rPr>
      <w:b/>
      <w:bCs/>
    </w:rPr>
  </w:style>
  <w:style w:type="character" w:styleId="GevolgdeHyperlink">
    <w:name w:val="FollowedHyperlink"/>
    <w:aliases w:val="GevolgdeHyperlink IKNL"/>
    <w:basedOn w:val="Standaardalinea-lettertype"/>
    <w:rsid w:val="00B460C2"/>
    <w:rPr>
      <w:color w:val="auto"/>
      <w:u w:val="none"/>
    </w:rPr>
  </w:style>
  <w:style w:type="character" w:styleId="Hyperlink">
    <w:name w:val="Hyperlink"/>
    <w:aliases w:val="Hyperlink IKNL"/>
    <w:basedOn w:val="Standaardalinea-lettertype"/>
    <w:rsid w:val="00B460C2"/>
    <w:rPr>
      <w:color w:val="auto"/>
      <w:u w:val="none"/>
    </w:rPr>
  </w:style>
  <w:style w:type="paragraph" w:customStyle="1" w:styleId="AdresvakIKNL">
    <w:name w:val="Adresvak IKNL"/>
    <w:basedOn w:val="ZsysbasisIKNL"/>
    <w:rsid w:val="006301D1"/>
    <w:pPr>
      <w:spacing w:line="210" w:lineRule="exact"/>
    </w:pPr>
    <w:rPr>
      <w:noProof/>
    </w:rPr>
  </w:style>
  <w:style w:type="paragraph" w:styleId="Koptekst">
    <w:name w:val="header"/>
    <w:basedOn w:val="ZsysbasisIKNL"/>
    <w:next w:val="BasistekstIKNL"/>
    <w:rsid w:val="00122DED"/>
  </w:style>
  <w:style w:type="paragraph" w:styleId="Voettekst">
    <w:name w:val="footer"/>
    <w:basedOn w:val="ZsysbasisIKNL"/>
    <w:next w:val="BasistekstIKNL"/>
    <w:rsid w:val="00D44BAA"/>
  </w:style>
  <w:style w:type="paragraph" w:customStyle="1" w:styleId="KoptekstIKNL">
    <w:name w:val="Koptekst IKNL"/>
    <w:basedOn w:val="ZsysbasisIKNL"/>
    <w:rsid w:val="00122DED"/>
    <w:rPr>
      <w:noProof/>
    </w:rPr>
  </w:style>
  <w:style w:type="paragraph" w:customStyle="1" w:styleId="VoettekstIKNL">
    <w:name w:val="Voettekst IKNL"/>
    <w:basedOn w:val="ZsysbasisIKNL"/>
    <w:rsid w:val="00122DED"/>
    <w:rPr>
      <w:noProof/>
    </w:rPr>
  </w:style>
  <w:style w:type="paragraph" w:customStyle="1" w:styleId="Opsommingteken1eniveauIKNL">
    <w:name w:val="Opsomming teken 1e niveau IKNL"/>
    <w:basedOn w:val="ZsysbasisIKNL"/>
    <w:rsid w:val="00482150"/>
    <w:pPr>
      <w:numPr>
        <w:numId w:val="9"/>
      </w:numPr>
    </w:pPr>
  </w:style>
  <w:style w:type="numbering" w:styleId="111111">
    <w:name w:val="Outline List 2"/>
    <w:basedOn w:val="Geenlijst"/>
    <w:semiHidden/>
    <w:rsid w:val="002A613F"/>
    <w:pPr>
      <w:numPr>
        <w:numId w:val="6"/>
      </w:numPr>
    </w:pPr>
  </w:style>
  <w:style w:type="numbering" w:styleId="1ai">
    <w:name w:val="Outline List 1"/>
    <w:basedOn w:val="Geenlijst"/>
    <w:semiHidden/>
    <w:rsid w:val="002A613F"/>
    <w:pPr>
      <w:numPr>
        <w:numId w:val="7"/>
      </w:numPr>
    </w:pPr>
  </w:style>
  <w:style w:type="paragraph" w:customStyle="1" w:styleId="BasistekstcursiefIKNL">
    <w:name w:val="Basistekst cursief IKNL"/>
    <w:basedOn w:val="ZsysbasisIKNL"/>
    <w:next w:val="BasistekstIKNL"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pPr>
      <w:spacing w:line="240" w:lineRule="atLeast"/>
    </w:pPr>
    <w:rPr>
      <w:rFonts w:ascii="Maiandra GD" w:hAnsi="Maiandra GD" w:cs="Maiandra G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pPr>
      <w:spacing w:line="240" w:lineRule="atLeast"/>
    </w:pPr>
    <w:rPr>
      <w:rFonts w:ascii="Maiandra GD" w:hAnsi="Maiandra GD" w:cs="Maiandra GD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pPr>
      <w:spacing w:line="240" w:lineRule="atLeast"/>
    </w:pPr>
    <w:rPr>
      <w:rFonts w:ascii="Maiandra GD" w:hAnsi="Maiandra GD" w:cs="Maiandra GD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psommingteken2eniveauIKNL">
    <w:name w:val="Opsomming teken 2e niveau IKNL"/>
    <w:basedOn w:val="ZsysbasisIKNL"/>
    <w:rsid w:val="00482150"/>
    <w:pPr>
      <w:numPr>
        <w:ilvl w:val="1"/>
        <w:numId w:val="9"/>
      </w:numPr>
    </w:pPr>
  </w:style>
  <w:style w:type="paragraph" w:customStyle="1" w:styleId="Tussenkop1eniveauIKNL">
    <w:name w:val="Tussenkop 1e niveau IKNL"/>
    <w:basedOn w:val="ZsysbasisIKNL"/>
    <w:next w:val="BasistekstIKNL"/>
    <w:rsid w:val="001E3495"/>
    <w:pPr>
      <w:keepNext/>
      <w:spacing w:before="260"/>
    </w:pPr>
    <w:rPr>
      <w:b/>
      <w:sz w:val="20"/>
    </w:rPr>
  </w:style>
  <w:style w:type="paragraph" w:customStyle="1" w:styleId="Tussenkop2eniveauIKNL">
    <w:name w:val="Tussenkop 2e niveau IKNL"/>
    <w:basedOn w:val="ZsysbasisIKNL"/>
    <w:next w:val="BasistekstIKNL"/>
    <w:rsid w:val="001E3495"/>
    <w:pPr>
      <w:keepNext/>
      <w:spacing w:before="260"/>
    </w:pPr>
    <w:rPr>
      <w:sz w:val="20"/>
    </w:rPr>
  </w:style>
  <w:style w:type="paragraph" w:customStyle="1" w:styleId="Opsommingnummer1eniveauIKNL">
    <w:name w:val="Opsomming nummer 1e niveau IKNL"/>
    <w:basedOn w:val="ZsysbasisIKNL"/>
    <w:rsid w:val="00482150"/>
    <w:pPr>
      <w:numPr>
        <w:numId w:val="4"/>
      </w:numPr>
    </w:pPr>
  </w:style>
  <w:style w:type="paragraph" w:customStyle="1" w:styleId="Opsommingnummer2eniveauIKNL">
    <w:name w:val="Opsomming nummer 2e niveau IKNL"/>
    <w:basedOn w:val="ZsysbasisIKNL"/>
    <w:rsid w:val="00482150"/>
    <w:pPr>
      <w:numPr>
        <w:ilvl w:val="1"/>
        <w:numId w:val="4"/>
      </w:numPr>
    </w:pPr>
  </w:style>
  <w:style w:type="paragraph" w:customStyle="1" w:styleId="Opsommingnummer3eniveauIKNL">
    <w:name w:val="Opsomming nummer 3e niveau IKNL"/>
    <w:basedOn w:val="ZsysbasisIKNL"/>
    <w:rsid w:val="00482150"/>
    <w:pPr>
      <w:numPr>
        <w:ilvl w:val="2"/>
        <w:numId w:val="4"/>
      </w:numPr>
    </w:pPr>
  </w:style>
  <w:style w:type="paragraph" w:styleId="Aanhef">
    <w:name w:val="Salutation"/>
    <w:basedOn w:val="ZsysbasisIKNL"/>
    <w:next w:val="BasistekstIKNL"/>
    <w:semiHidden/>
    <w:rsid w:val="0020607F"/>
  </w:style>
  <w:style w:type="paragraph" w:styleId="Adresenvelop">
    <w:name w:val="envelope address"/>
    <w:basedOn w:val="ZsysbasisIKNL"/>
    <w:next w:val="BasistekstIKNL"/>
    <w:semiHidden/>
    <w:rsid w:val="0020607F"/>
  </w:style>
  <w:style w:type="paragraph" w:styleId="Afsluiting">
    <w:name w:val="Closing"/>
    <w:basedOn w:val="ZsysbasisIKNL"/>
    <w:next w:val="BasistekstIKNL"/>
    <w:semiHidden/>
    <w:rsid w:val="0020607F"/>
  </w:style>
  <w:style w:type="paragraph" w:customStyle="1" w:styleId="Inspring1eniveauIKNL">
    <w:name w:val="Inspring 1e niveau IKNL"/>
    <w:basedOn w:val="ZsysbasisIKNL"/>
    <w:rsid w:val="001E3495"/>
    <w:pPr>
      <w:tabs>
        <w:tab w:val="left" w:pos="0"/>
      </w:tabs>
      <w:ind w:hanging="170"/>
    </w:pPr>
  </w:style>
  <w:style w:type="paragraph" w:customStyle="1" w:styleId="Inspring2eniveauIKNL">
    <w:name w:val="Inspring 2e niveau IKNL"/>
    <w:basedOn w:val="ZsysbasisIKNL"/>
    <w:rsid w:val="00A22349"/>
    <w:pPr>
      <w:tabs>
        <w:tab w:val="left" w:pos="340"/>
      </w:tabs>
      <w:ind w:left="340" w:hanging="340"/>
    </w:pPr>
  </w:style>
  <w:style w:type="paragraph" w:customStyle="1" w:styleId="Inspring3eniveauIKNL">
    <w:name w:val="Inspring 3e niveau IKNL"/>
    <w:basedOn w:val="ZsysbasisIKNL"/>
    <w:rsid w:val="00A22349"/>
    <w:pPr>
      <w:tabs>
        <w:tab w:val="left" w:pos="680"/>
      </w:tabs>
      <w:ind w:left="680" w:hanging="340"/>
    </w:pPr>
  </w:style>
  <w:style w:type="paragraph" w:customStyle="1" w:styleId="Zwevend1eniveauIKNL">
    <w:name w:val="Zwevend 1e niveau IKNL"/>
    <w:basedOn w:val="ZsysbasisIKNL"/>
    <w:rsid w:val="00A22349"/>
    <w:pPr>
      <w:ind w:left="340"/>
    </w:pPr>
  </w:style>
  <w:style w:type="paragraph" w:customStyle="1" w:styleId="Zwevend2eniveauIKNL">
    <w:name w:val="Zwevend 2e niveau IKNL"/>
    <w:basedOn w:val="ZsysbasisIKNL"/>
    <w:rsid w:val="00A22349"/>
    <w:pPr>
      <w:ind w:left="680"/>
    </w:pPr>
  </w:style>
  <w:style w:type="paragraph" w:customStyle="1" w:styleId="Zwevend3eniveauIKNL">
    <w:name w:val="Zwevend 3e niveau IKNL"/>
    <w:basedOn w:val="ZsysbasisIKNL"/>
    <w:rsid w:val="00A22349"/>
    <w:pPr>
      <w:ind w:left="1021"/>
    </w:pPr>
  </w:style>
  <w:style w:type="paragraph" w:styleId="Inhopg1">
    <w:name w:val="toc 1"/>
    <w:basedOn w:val="ZsysbasisIKNL"/>
    <w:next w:val="BasistekstIKNL"/>
    <w:rsid w:val="000647FA"/>
    <w:pPr>
      <w:tabs>
        <w:tab w:val="left" w:pos="709"/>
      </w:tabs>
      <w:ind w:left="709" w:right="567" w:hanging="709"/>
    </w:pPr>
    <w:rPr>
      <w:b/>
    </w:rPr>
  </w:style>
  <w:style w:type="paragraph" w:styleId="Inhopg2">
    <w:name w:val="toc 2"/>
    <w:basedOn w:val="ZsysbasisIKNL"/>
    <w:next w:val="BasistekstIKNL"/>
    <w:rsid w:val="000647FA"/>
    <w:pPr>
      <w:tabs>
        <w:tab w:val="left" w:pos="709"/>
      </w:tabs>
      <w:ind w:left="709" w:right="567" w:hanging="709"/>
    </w:pPr>
  </w:style>
  <w:style w:type="paragraph" w:styleId="Inhopg3">
    <w:name w:val="toc 3"/>
    <w:basedOn w:val="ZsysbasisIKNL"/>
    <w:next w:val="BasistekstIKNL"/>
    <w:rsid w:val="000647FA"/>
    <w:pPr>
      <w:tabs>
        <w:tab w:val="left" w:pos="709"/>
      </w:tabs>
      <w:ind w:left="709" w:right="567" w:hanging="709"/>
    </w:pPr>
  </w:style>
  <w:style w:type="paragraph" w:styleId="Inhopg4">
    <w:name w:val="toc 4"/>
    <w:basedOn w:val="ZsysbasisIKNL"/>
    <w:next w:val="BasistekstIKNL"/>
    <w:semiHidden/>
    <w:rsid w:val="00122DED"/>
  </w:style>
  <w:style w:type="paragraph" w:styleId="Index1">
    <w:name w:val="index 1"/>
    <w:basedOn w:val="ZsysbasisIKNL"/>
    <w:next w:val="BasistekstIKNL"/>
    <w:semiHidden/>
    <w:rsid w:val="00122DED"/>
  </w:style>
  <w:style w:type="paragraph" w:styleId="Index2">
    <w:name w:val="index 2"/>
    <w:basedOn w:val="ZsysbasisIKNL"/>
    <w:next w:val="BasistekstIKNL"/>
    <w:semiHidden/>
    <w:rsid w:val="00122DED"/>
  </w:style>
  <w:style w:type="paragraph" w:styleId="Index3">
    <w:name w:val="index 3"/>
    <w:basedOn w:val="ZsysbasisIKNL"/>
    <w:next w:val="BasistekstIKNL"/>
    <w:semiHidden/>
    <w:rsid w:val="00122DED"/>
  </w:style>
  <w:style w:type="paragraph" w:styleId="Ondertitel">
    <w:name w:val="Subtitle"/>
    <w:basedOn w:val="ZsysbasisIKNL"/>
    <w:next w:val="BasistekstIKNL"/>
    <w:qFormat/>
    <w:rsid w:val="00122DED"/>
  </w:style>
  <w:style w:type="paragraph" w:styleId="Titel">
    <w:name w:val="Title"/>
    <w:basedOn w:val="ZsysbasisIKNL"/>
    <w:next w:val="BasistekstIKNL"/>
    <w:qFormat/>
    <w:rsid w:val="00122DED"/>
  </w:style>
  <w:style w:type="paragraph" w:customStyle="1" w:styleId="Kop2zondernummerIKNL">
    <w:name w:val="Kop 2 zonder nummer IKNL"/>
    <w:basedOn w:val="ZsysbasisIKNL"/>
    <w:next w:val="BasistekstIKNL"/>
    <w:rsid w:val="00D71F01"/>
    <w:pPr>
      <w:keepNext/>
      <w:spacing w:before="260" w:after="260"/>
    </w:pPr>
    <w:rPr>
      <w:b/>
      <w:sz w:val="20"/>
      <w:szCs w:val="28"/>
    </w:rPr>
  </w:style>
  <w:style w:type="character" w:styleId="Paginanummer">
    <w:name w:val="page number"/>
    <w:basedOn w:val="Standaardalinea-lettertype"/>
    <w:rsid w:val="00122DED"/>
  </w:style>
  <w:style w:type="character" w:customStyle="1" w:styleId="zsysVeldMarkering">
    <w:name w:val="zsysVeldMarkering"/>
    <w:basedOn w:val="Standaardalinea-lettertype"/>
    <w:rsid w:val="00122DED"/>
    <w:rPr>
      <w:bdr w:val="none" w:sz="0" w:space="0" w:color="auto"/>
      <w:shd w:val="clear" w:color="auto" w:fill="FFFF00"/>
    </w:rPr>
  </w:style>
  <w:style w:type="paragraph" w:customStyle="1" w:styleId="Kop1zondernummerIKNL">
    <w:name w:val="Kop 1 zonder nummer IKNL"/>
    <w:basedOn w:val="ZsysbasisIKNL"/>
    <w:next w:val="BasistekstIKNL"/>
    <w:rsid w:val="004201DF"/>
    <w:pPr>
      <w:keepNext/>
      <w:spacing w:line="520" w:lineRule="exact"/>
    </w:pPr>
    <w:rPr>
      <w:sz w:val="36"/>
      <w:szCs w:val="32"/>
    </w:rPr>
  </w:style>
  <w:style w:type="paragraph" w:customStyle="1" w:styleId="Kop3zondernummerIKNL">
    <w:name w:val="Kop 3 zonder nummer IKNL"/>
    <w:basedOn w:val="ZsysbasisIKNL"/>
    <w:next w:val="BasistekstIKNL"/>
    <w:rsid w:val="00D71F01"/>
    <w:pPr>
      <w:keepNext/>
    </w:pPr>
    <w:rPr>
      <w:sz w:val="20"/>
    </w:rPr>
  </w:style>
  <w:style w:type="paragraph" w:styleId="Index4">
    <w:name w:val="index 4"/>
    <w:basedOn w:val="Standaard"/>
    <w:next w:val="Standaard"/>
    <w:semiHidden/>
    <w:unhideWhenUsed/>
    <w:rsid w:val="00122DED"/>
    <w:pPr>
      <w:ind w:left="720" w:hanging="180"/>
    </w:pPr>
  </w:style>
  <w:style w:type="paragraph" w:styleId="Index5">
    <w:name w:val="index 5"/>
    <w:basedOn w:val="Standaard"/>
    <w:next w:val="Standaard"/>
    <w:semiHidden/>
    <w:unhideWhenUsed/>
    <w:rsid w:val="00122DED"/>
    <w:pPr>
      <w:ind w:left="900" w:hanging="180"/>
    </w:pPr>
  </w:style>
  <w:style w:type="paragraph" w:styleId="Index6">
    <w:name w:val="index 6"/>
    <w:basedOn w:val="Standaard"/>
    <w:next w:val="Standaard"/>
    <w:semiHidden/>
    <w:unhideWhenUsed/>
    <w:rsid w:val="00122DED"/>
    <w:pPr>
      <w:ind w:left="1080" w:hanging="180"/>
    </w:pPr>
  </w:style>
  <w:style w:type="paragraph" w:styleId="Index7">
    <w:name w:val="index 7"/>
    <w:basedOn w:val="Standaard"/>
    <w:next w:val="Standaard"/>
    <w:semiHidden/>
    <w:unhideWhenUsed/>
    <w:rsid w:val="00122DED"/>
    <w:pPr>
      <w:ind w:left="1260" w:hanging="180"/>
    </w:pPr>
  </w:style>
  <w:style w:type="paragraph" w:styleId="Index8">
    <w:name w:val="index 8"/>
    <w:basedOn w:val="Standaard"/>
    <w:next w:val="Standaard"/>
    <w:semiHidden/>
    <w:unhideWhenUsed/>
    <w:rsid w:val="00122DED"/>
    <w:pPr>
      <w:ind w:left="1440" w:hanging="180"/>
    </w:pPr>
  </w:style>
  <w:style w:type="paragraph" w:styleId="Index9">
    <w:name w:val="index 9"/>
    <w:basedOn w:val="Standaard"/>
    <w:next w:val="Standaard"/>
    <w:semiHidden/>
    <w:unhideWhenUsed/>
    <w:rsid w:val="00122DED"/>
    <w:pPr>
      <w:ind w:left="1620" w:hanging="180"/>
    </w:pPr>
  </w:style>
  <w:style w:type="paragraph" w:styleId="Inhopg5">
    <w:name w:val="toc 5"/>
    <w:basedOn w:val="Standaard"/>
    <w:next w:val="Standaard"/>
    <w:semiHidden/>
    <w:unhideWhenUsed/>
    <w:rsid w:val="00122DED"/>
    <w:pPr>
      <w:ind w:left="720"/>
    </w:pPr>
  </w:style>
  <w:style w:type="paragraph" w:styleId="Inhopg6">
    <w:name w:val="toc 6"/>
    <w:basedOn w:val="Standaard"/>
    <w:next w:val="Standaard"/>
    <w:semiHidden/>
    <w:unhideWhenUsed/>
    <w:rsid w:val="00122DED"/>
    <w:pPr>
      <w:ind w:left="900"/>
    </w:pPr>
  </w:style>
  <w:style w:type="paragraph" w:styleId="Inhopg7">
    <w:name w:val="toc 7"/>
    <w:basedOn w:val="Standaard"/>
    <w:next w:val="Standaard"/>
    <w:semiHidden/>
    <w:unhideWhenUsed/>
    <w:rsid w:val="00122DED"/>
    <w:pPr>
      <w:ind w:left="1080"/>
    </w:pPr>
  </w:style>
  <w:style w:type="paragraph" w:styleId="Inhopg8">
    <w:name w:val="toc 8"/>
    <w:basedOn w:val="Standaard"/>
    <w:next w:val="Standaard"/>
    <w:semiHidden/>
    <w:unhideWhenUsed/>
    <w:rsid w:val="00122DED"/>
    <w:pPr>
      <w:ind w:left="1260"/>
    </w:pPr>
  </w:style>
  <w:style w:type="paragraph" w:styleId="Inhopg9">
    <w:name w:val="toc 9"/>
    <w:basedOn w:val="Standaard"/>
    <w:next w:val="Standaard"/>
    <w:semiHidden/>
    <w:unhideWhenUsed/>
    <w:rsid w:val="00122DED"/>
    <w:pPr>
      <w:ind w:left="1440"/>
    </w:pPr>
  </w:style>
  <w:style w:type="paragraph" w:styleId="Afzender">
    <w:name w:val="envelope return"/>
    <w:basedOn w:val="ZsysbasisIKNL"/>
    <w:next w:val="BasistekstIKNL"/>
    <w:semiHidden/>
    <w:rsid w:val="0020607F"/>
  </w:style>
  <w:style w:type="numbering" w:styleId="Artikelsectie">
    <w:name w:val="Outline List 3"/>
    <w:basedOn w:val="Geenlijst"/>
    <w:semiHidden/>
    <w:rsid w:val="003C2342"/>
    <w:pPr>
      <w:numPr>
        <w:numId w:val="8"/>
      </w:numPr>
    </w:pPr>
  </w:style>
  <w:style w:type="paragraph" w:styleId="Berichtkop">
    <w:name w:val="Message Header"/>
    <w:basedOn w:val="ZsysbasisIKNL"/>
    <w:next w:val="BasistekstIKNL"/>
    <w:semiHidden/>
    <w:rsid w:val="0020607F"/>
  </w:style>
  <w:style w:type="paragraph" w:styleId="Bloktekst">
    <w:name w:val="Block Text"/>
    <w:basedOn w:val="ZsysbasisIKNL"/>
    <w:next w:val="BasistekstIKNL"/>
    <w:semiHidden/>
    <w:rsid w:val="0020607F"/>
  </w:style>
  <w:style w:type="table" w:styleId="Eenvoudigetabel1">
    <w:name w:val="Table Simple 1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IKNL"/>
    <w:next w:val="BasistekstIKNL"/>
    <w:semiHidden/>
    <w:rsid w:val="0020607F"/>
  </w:style>
  <w:style w:type="paragraph" w:styleId="Handtekening">
    <w:name w:val="Signature"/>
    <w:basedOn w:val="ZsysbasisIKNL"/>
    <w:next w:val="BasistekstIKNL"/>
    <w:semiHidden/>
    <w:rsid w:val="0020607F"/>
  </w:style>
  <w:style w:type="paragraph" w:styleId="HTML-voorafopgemaakt">
    <w:name w:val="HTML Preformatted"/>
    <w:basedOn w:val="ZsysbasisIKNL"/>
    <w:next w:val="BasistekstIKNL"/>
    <w:semiHidden/>
    <w:rsid w:val="0020607F"/>
  </w:style>
  <w:style w:type="character" w:styleId="Eindnootmarkering">
    <w:name w:val="endnote reference"/>
    <w:basedOn w:val="Standaardalinea-lettertype"/>
    <w:semiHidden/>
    <w:rsid w:val="005D42EF"/>
    <w:rPr>
      <w:vertAlign w:val="superscript"/>
    </w:rPr>
  </w:style>
  <w:style w:type="character" w:styleId="HTMLCode">
    <w:name w:val="HTML Code"/>
    <w:basedOn w:val="Standaardalinea-lettertype"/>
    <w:semiHidden/>
    <w:rsid w:val="005D42E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Standaardalinea-lettertype"/>
    <w:semiHidden/>
    <w:rsid w:val="005D42EF"/>
    <w:rPr>
      <w:i/>
      <w:iCs/>
    </w:rPr>
  </w:style>
  <w:style w:type="character" w:styleId="HTMLVariable">
    <w:name w:val="HTML Variable"/>
    <w:basedOn w:val="Standaardalinea-lettertype"/>
    <w:semiHidden/>
    <w:rsid w:val="005D42EF"/>
    <w:rPr>
      <w:i/>
      <w:iCs/>
    </w:rPr>
  </w:style>
  <w:style w:type="paragraph" w:styleId="HTML-adres">
    <w:name w:val="HTML Address"/>
    <w:basedOn w:val="ZsysbasisIKNL"/>
    <w:next w:val="BasistekstIKNL"/>
    <w:semiHidden/>
    <w:rsid w:val="0020607F"/>
  </w:style>
  <w:style w:type="character" w:styleId="HTML-acroniem">
    <w:name w:val="HTML Acronym"/>
    <w:basedOn w:val="Standaardalinea-lettertype"/>
    <w:semiHidden/>
    <w:rsid w:val="005D42EF"/>
  </w:style>
  <w:style w:type="character" w:styleId="HTML-citaat">
    <w:name w:val="HTML Cite"/>
    <w:basedOn w:val="Standaardalinea-lettertype"/>
    <w:semiHidden/>
    <w:rsid w:val="005D42EF"/>
    <w:rPr>
      <w:i/>
      <w:iCs/>
    </w:rPr>
  </w:style>
  <w:style w:type="character" w:styleId="HTML-schrijfmachine">
    <w:name w:val="HTML Typewriter"/>
    <w:basedOn w:val="Standaardalinea-lettertype"/>
    <w:semiHidden/>
    <w:rsid w:val="005D42EF"/>
    <w:rPr>
      <w:rFonts w:ascii="Courier New" w:hAnsi="Courier New" w:cs="Courier New"/>
      <w:sz w:val="20"/>
      <w:szCs w:val="20"/>
    </w:rPr>
  </w:style>
  <w:style w:type="character" w:styleId="HTML-toetsenbord">
    <w:name w:val="HTML Keyboard"/>
    <w:basedOn w:val="Standaardalinea-lettertype"/>
    <w:semiHidden/>
    <w:rsid w:val="005D42EF"/>
    <w:rPr>
      <w:rFonts w:ascii="Courier New" w:hAnsi="Courier New" w:cs="Courier New"/>
      <w:sz w:val="20"/>
      <w:szCs w:val="20"/>
    </w:rPr>
  </w:style>
  <w:style w:type="table" w:styleId="Klassieketabel1">
    <w:name w:val="Table Classic 1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IKNL"/>
    <w:next w:val="BasistekstIKNL"/>
    <w:semiHidden/>
    <w:rsid w:val="0020607F"/>
  </w:style>
  <w:style w:type="paragraph" w:styleId="Lijst2">
    <w:name w:val="List 2"/>
    <w:basedOn w:val="ZsysbasisIKNL"/>
    <w:next w:val="BasistekstIKNL"/>
    <w:semiHidden/>
    <w:rsid w:val="0020607F"/>
  </w:style>
  <w:style w:type="paragraph" w:styleId="Lijst3">
    <w:name w:val="List 3"/>
    <w:basedOn w:val="ZsysbasisIKNL"/>
    <w:next w:val="BasistekstIKNL"/>
    <w:semiHidden/>
    <w:rsid w:val="0020607F"/>
  </w:style>
  <w:style w:type="paragraph" w:styleId="Lijst4">
    <w:name w:val="List 4"/>
    <w:basedOn w:val="ZsysbasisIKNL"/>
    <w:next w:val="BasistekstIKNL"/>
    <w:semiHidden/>
    <w:rsid w:val="0020607F"/>
  </w:style>
  <w:style w:type="paragraph" w:styleId="Lijst5">
    <w:name w:val="List 5"/>
    <w:basedOn w:val="ZsysbasisIKNL"/>
    <w:next w:val="BasistekstIKNL"/>
    <w:semiHidden/>
    <w:rsid w:val="0020607F"/>
  </w:style>
  <w:style w:type="paragraph" w:styleId="Lijstopsomteken">
    <w:name w:val="List Bullet"/>
    <w:basedOn w:val="ZsysbasisIKNL"/>
    <w:next w:val="BasistekstIKNL"/>
    <w:semiHidden/>
    <w:rsid w:val="0020607F"/>
  </w:style>
  <w:style w:type="paragraph" w:styleId="Lijstopsomteken2">
    <w:name w:val="List Bullet 2"/>
    <w:basedOn w:val="ZsysbasisIKNL"/>
    <w:next w:val="BasistekstIKNL"/>
    <w:semiHidden/>
    <w:rsid w:val="0020607F"/>
  </w:style>
  <w:style w:type="paragraph" w:styleId="Lijstopsomteken3">
    <w:name w:val="List Bullet 3"/>
    <w:basedOn w:val="ZsysbasisIKNL"/>
    <w:next w:val="BasistekstIKNL"/>
    <w:semiHidden/>
    <w:rsid w:val="0020607F"/>
  </w:style>
  <w:style w:type="paragraph" w:styleId="Lijstopsomteken4">
    <w:name w:val="List Bullet 4"/>
    <w:basedOn w:val="ZsysbasisIKNL"/>
    <w:next w:val="BasistekstIKNL"/>
    <w:semiHidden/>
    <w:rsid w:val="0020607F"/>
  </w:style>
  <w:style w:type="paragraph" w:styleId="Lijstopsomteken5">
    <w:name w:val="List Bullet 5"/>
    <w:basedOn w:val="ZsysbasisIKNL"/>
    <w:next w:val="BasistekstIKNL"/>
    <w:semiHidden/>
    <w:rsid w:val="0020607F"/>
  </w:style>
  <w:style w:type="paragraph" w:styleId="Lijstnummering">
    <w:name w:val="List Number"/>
    <w:basedOn w:val="ZsysbasisIKNL"/>
    <w:next w:val="BasistekstIKNL"/>
    <w:semiHidden/>
    <w:rsid w:val="0020607F"/>
  </w:style>
  <w:style w:type="paragraph" w:styleId="Lijstnummering2">
    <w:name w:val="List Number 2"/>
    <w:basedOn w:val="ZsysbasisIKNL"/>
    <w:next w:val="BasistekstIKNL"/>
    <w:semiHidden/>
    <w:rsid w:val="0020607F"/>
  </w:style>
  <w:style w:type="paragraph" w:styleId="Lijstnummering3">
    <w:name w:val="List Number 3"/>
    <w:basedOn w:val="ZsysbasisIKNL"/>
    <w:next w:val="BasistekstIKNL"/>
    <w:semiHidden/>
    <w:rsid w:val="0020607F"/>
  </w:style>
  <w:style w:type="paragraph" w:styleId="Lijstnummering4">
    <w:name w:val="List Number 4"/>
    <w:basedOn w:val="ZsysbasisIKNL"/>
    <w:next w:val="BasistekstIKNL"/>
    <w:semiHidden/>
    <w:rsid w:val="0020607F"/>
  </w:style>
  <w:style w:type="paragraph" w:styleId="Lijstnummering5">
    <w:name w:val="List Number 5"/>
    <w:basedOn w:val="ZsysbasisIKNL"/>
    <w:next w:val="BasistekstIKNL"/>
    <w:semiHidden/>
    <w:rsid w:val="0020607F"/>
  </w:style>
  <w:style w:type="paragraph" w:styleId="Lijstvoortzetting">
    <w:name w:val="List Continue"/>
    <w:basedOn w:val="ZsysbasisIKNL"/>
    <w:next w:val="BasistekstIKNL"/>
    <w:semiHidden/>
    <w:rsid w:val="0020607F"/>
  </w:style>
  <w:style w:type="paragraph" w:styleId="Lijstvoortzetting2">
    <w:name w:val="List Continue 2"/>
    <w:basedOn w:val="ZsysbasisIKNL"/>
    <w:next w:val="BasistekstIKNL"/>
    <w:semiHidden/>
    <w:rsid w:val="0020607F"/>
  </w:style>
  <w:style w:type="paragraph" w:styleId="Lijstvoortzetting3">
    <w:name w:val="List Continue 3"/>
    <w:basedOn w:val="ZsysbasisIKNL"/>
    <w:next w:val="BasistekstIKNL"/>
    <w:semiHidden/>
    <w:rsid w:val="0020607F"/>
  </w:style>
  <w:style w:type="paragraph" w:styleId="Lijstvoortzetting4">
    <w:name w:val="List Continue 4"/>
    <w:basedOn w:val="ZsysbasisIKNL"/>
    <w:next w:val="BasistekstIKNL"/>
    <w:semiHidden/>
    <w:rsid w:val="0020607F"/>
  </w:style>
  <w:style w:type="paragraph" w:styleId="Lijstvoortzetting5">
    <w:name w:val="List Continue 5"/>
    <w:basedOn w:val="ZsysbasisIKNL"/>
    <w:next w:val="BasistekstIKNL"/>
    <w:semiHidden/>
    <w:rsid w:val="0020607F"/>
  </w:style>
  <w:style w:type="character" w:styleId="HTML-voorbeeld">
    <w:name w:val="HTML Sample"/>
    <w:basedOn w:val="Standaardalinea-lettertype"/>
    <w:semiHidden/>
    <w:rsid w:val="005D42EF"/>
    <w:rPr>
      <w:rFonts w:ascii="Courier New" w:hAnsi="Courier New" w:cs="Courier New"/>
    </w:rPr>
  </w:style>
  <w:style w:type="paragraph" w:styleId="Normaalweb">
    <w:name w:val="Normal (Web)"/>
    <w:basedOn w:val="ZsysbasisIKNL"/>
    <w:next w:val="BasistekstIKNL"/>
    <w:semiHidden/>
    <w:rsid w:val="0020607F"/>
  </w:style>
  <w:style w:type="paragraph" w:styleId="Notitiekop">
    <w:name w:val="Note Heading"/>
    <w:basedOn w:val="ZsysbasisIKNL"/>
    <w:next w:val="BasistekstIKNL"/>
    <w:semiHidden/>
    <w:rsid w:val="0020607F"/>
  </w:style>
  <w:style w:type="paragraph" w:styleId="Plattetekst">
    <w:name w:val="Body Text"/>
    <w:basedOn w:val="ZsysbasisIKNL"/>
    <w:next w:val="BasistekstIKNL"/>
    <w:semiHidden/>
    <w:rsid w:val="0020607F"/>
  </w:style>
  <w:style w:type="paragraph" w:styleId="Plattetekst2">
    <w:name w:val="Body Text 2"/>
    <w:basedOn w:val="ZsysbasisIKNL"/>
    <w:next w:val="BasistekstIKNL"/>
    <w:semiHidden/>
    <w:rsid w:val="0020607F"/>
  </w:style>
  <w:style w:type="paragraph" w:styleId="Plattetekst3">
    <w:name w:val="Body Text 3"/>
    <w:basedOn w:val="ZsysbasisIKNL"/>
    <w:next w:val="BasistekstIKNL"/>
    <w:semiHidden/>
    <w:rsid w:val="0020607F"/>
  </w:style>
  <w:style w:type="paragraph" w:styleId="Platteteksteersteinspringing">
    <w:name w:val="Body Text First Indent"/>
    <w:basedOn w:val="ZsysbasisIKNL"/>
    <w:next w:val="BasistekstIKNL"/>
    <w:semiHidden/>
    <w:rsid w:val="0020607F"/>
  </w:style>
  <w:style w:type="paragraph" w:styleId="Plattetekstinspringen">
    <w:name w:val="Body Text Indent"/>
    <w:basedOn w:val="ZsysbasisIKNL"/>
    <w:next w:val="BasistekstIKNL"/>
    <w:semiHidden/>
    <w:rsid w:val="0020607F"/>
  </w:style>
  <w:style w:type="paragraph" w:styleId="Platteteksteersteinspringing2">
    <w:name w:val="Body Text First Indent 2"/>
    <w:basedOn w:val="ZsysbasisIKNL"/>
    <w:next w:val="BasistekstIKNL"/>
    <w:semiHidden/>
    <w:rsid w:val="0020607F"/>
  </w:style>
  <w:style w:type="paragraph" w:styleId="Plattetekstinspringen2">
    <w:name w:val="Body Text Indent 2"/>
    <w:basedOn w:val="ZsysbasisIKNL"/>
    <w:next w:val="BasistekstIKNL"/>
    <w:semiHidden/>
    <w:rsid w:val="0020607F"/>
  </w:style>
  <w:style w:type="paragraph" w:styleId="Plattetekstinspringen3">
    <w:name w:val="Body Text Indent 3"/>
    <w:basedOn w:val="ZsysbasisIKNL"/>
    <w:next w:val="BasistekstIKNL"/>
    <w:semiHidden/>
    <w:rsid w:val="0020607F"/>
  </w:style>
  <w:style w:type="table" w:styleId="Professioneletabel">
    <w:name w:val="Table Professional"/>
    <w:basedOn w:val="Standaardtabel"/>
    <w:semiHidden/>
    <w:rsid w:val="008D7BDD"/>
    <w:pPr>
      <w:spacing w:line="240" w:lineRule="atLeast"/>
    </w:pPr>
    <w:rPr>
      <w:rFonts w:ascii="Maiandra GD" w:hAnsi="Maiandra GD" w:cs="Maiandra GD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Nadruk">
    <w:name w:val="Emphasis"/>
    <w:basedOn w:val="Standaardalinea-lettertype"/>
    <w:uiPriority w:val="20"/>
    <w:qFormat/>
    <w:rsid w:val="005D42EF"/>
    <w:rPr>
      <w:i/>
      <w:iCs/>
    </w:rPr>
  </w:style>
  <w:style w:type="paragraph" w:styleId="Standaardinspringing">
    <w:name w:val="Normal Indent"/>
    <w:basedOn w:val="ZsysbasisIKNL"/>
    <w:next w:val="BasistekstIKNL"/>
    <w:semiHidden/>
    <w:rsid w:val="0020607F"/>
  </w:style>
  <w:style w:type="table" w:styleId="Tabelkolommen1">
    <w:name w:val="Table Columns 1"/>
    <w:basedOn w:val="Standaardtabel"/>
    <w:semiHidden/>
    <w:rsid w:val="008D7BDD"/>
    <w:pPr>
      <w:spacing w:line="240" w:lineRule="atLeast"/>
    </w:p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pPr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pPr>
      <w:spacing w:line="240" w:lineRule="atLeast"/>
    </w:p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pPr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pPr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pPr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pPr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pPr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pPr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pPr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900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elraster1">
    <w:name w:val="Table Grid 1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pPr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pPr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Verfijndetabel1">
    <w:name w:val="Table Subtle 1"/>
    <w:basedOn w:val="Standaardtabel"/>
    <w:semiHidden/>
    <w:rsid w:val="008D7BDD"/>
    <w:pPr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pPr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basedOn w:val="Standaardalinea-lettertype"/>
    <w:rsid w:val="00A6774C"/>
    <w:rPr>
      <w:vertAlign w:val="superscript"/>
    </w:rPr>
  </w:style>
  <w:style w:type="paragraph" w:styleId="Voetnoottekst">
    <w:name w:val="footnote text"/>
    <w:basedOn w:val="ZsysbasisIKNL"/>
    <w:rsid w:val="00A6774C"/>
    <w:rPr>
      <w:sz w:val="15"/>
    </w:rPr>
  </w:style>
  <w:style w:type="table" w:styleId="Webtabel1">
    <w:name w:val="Table Web 1"/>
    <w:basedOn w:val="Standaardtabel"/>
    <w:semiHidden/>
    <w:rsid w:val="008D7BDD"/>
    <w:pPr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pPr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pPr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qFormat/>
    <w:rsid w:val="00451FDB"/>
    <w:rPr>
      <w:b w:val="0"/>
      <w:bCs w:val="0"/>
    </w:rPr>
  </w:style>
  <w:style w:type="paragraph" w:styleId="Datum">
    <w:name w:val="Date"/>
    <w:basedOn w:val="ZsysbasisIKNL"/>
    <w:next w:val="BasistekstIKNL"/>
    <w:rsid w:val="0020607F"/>
  </w:style>
  <w:style w:type="paragraph" w:styleId="Tekstzonderopmaak">
    <w:name w:val="Plain Text"/>
    <w:aliases w:val="Tekst zonder opmaak IKNL"/>
    <w:basedOn w:val="ZsysbasisIKNL"/>
    <w:next w:val="BasistekstIKNL"/>
    <w:rsid w:val="0020607F"/>
  </w:style>
  <w:style w:type="paragraph" w:styleId="Ballontekst">
    <w:name w:val="Balloon Text"/>
    <w:basedOn w:val="ZsysbasisIKNL"/>
    <w:next w:val="BasistekstIKNL"/>
    <w:semiHidden/>
    <w:rsid w:val="0020607F"/>
  </w:style>
  <w:style w:type="paragraph" w:styleId="Bijschrift">
    <w:name w:val="caption"/>
    <w:basedOn w:val="ZsysbasisIKNL"/>
    <w:next w:val="BasistekstIKNL"/>
    <w:qFormat/>
    <w:rsid w:val="0020607F"/>
  </w:style>
  <w:style w:type="paragraph" w:styleId="Bronvermelding">
    <w:name w:val="table of authorities"/>
    <w:basedOn w:val="ZsysbasisIKNL"/>
    <w:next w:val="BasistekstIKNL"/>
    <w:semiHidden/>
    <w:rsid w:val="0020607F"/>
  </w:style>
  <w:style w:type="paragraph" w:styleId="Documentstructuur">
    <w:name w:val="Document Map"/>
    <w:basedOn w:val="ZsysbasisIKNL"/>
    <w:next w:val="BasistekstIKNL"/>
    <w:semiHidden/>
    <w:rsid w:val="0020607F"/>
  </w:style>
  <w:style w:type="character" w:styleId="Regelnummer">
    <w:name w:val="line number"/>
    <w:basedOn w:val="Standaardalinea-lettertype"/>
    <w:semiHidden/>
    <w:rsid w:val="005D42EF"/>
  </w:style>
  <w:style w:type="paragraph" w:styleId="Eindnoottekst">
    <w:name w:val="endnote text"/>
    <w:basedOn w:val="ZsysbasisIKNL"/>
    <w:next w:val="BasistekstIKNL"/>
    <w:semiHidden/>
    <w:rsid w:val="0020607F"/>
  </w:style>
  <w:style w:type="paragraph" w:styleId="Indexkop">
    <w:name w:val="index heading"/>
    <w:basedOn w:val="ZsysbasisIKNL"/>
    <w:next w:val="BasistekstIKNL"/>
    <w:semiHidden/>
    <w:rsid w:val="0020607F"/>
  </w:style>
  <w:style w:type="paragraph" w:styleId="Kopbronvermelding">
    <w:name w:val="toa heading"/>
    <w:basedOn w:val="ZsysbasisIKNL"/>
    <w:next w:val="BasistekstIKNL"/>
    <w:semiHidden/>
    <w:rsid w:val="0020607F"/>
  </w:style>
  <w:style w:type="paragraph" w:styleId="Lijstmetafbeeldingen">
    <w:name w:val="table of figures"/>
    <w:basedOn w:val="ZsysbasisIKNL"/>
    <w:next w:val="BasistekstIKNL"/>
    <w:semiHidden/>
    <w:rsid w:val="0020607F"/>
  </w:style>
  <w:style w:type="paragraph" w:styleId="Macrotekst">
    <w:name w:val="macro"/>
    <w:basedOn w:val="ZsysbasisIKNL"/>
    <w:next w:val="BasistekstIKNL"/>
    <w:semiHidden/>
    <w:rsid w:val="0020607F"/>
  </w:style>
  <w:style w:type="paragraph" w:styleId="Tekstopmerking">
    <w:name w:val="annotation text"/>
    <w:basedOn w:val="ZsysbasisIKNL"/>
    <w:next w:val="BasistekstIKNL"/>
    <w:semiHidden/>
    <w:rsid w:val="0020607F"/>
  </w:style>
  <w:style w:type="paragraph" w:styleId="Onderwerpvanopmerking">
    <w:name w:val="annotation subject"/>
    <w:basedOn w:val="ZsysbasisIKNL"/>
    <w:next w:val="BasistekstIKNL"/>
    <w:semiHidden/>
    <w:rsid w:val="0020607F"/>
  </w:style>
  <w:style w:type="character" w:styleId="Verwijzingopmerking">
    <w:name w:val="annotation reference"/>
    <w:basedOn w:val="Standaardalinea-lettertype"/>
    <w:semiHidden/>
    <w:rsid w:val="0020607F"/>
    <w:rPr>
      <w:sz w:val="18"/>
      <w:szCs w:val="18"/>
    </w:rPr>
  </w:style>
  <w:style w:type="numbering" w:customStyle="1" w:styleId="LijstopsommingnummerIKNL">
    <w:name w:val="Lijst opsomming nummer IKNL"/>
    <w:basedOn w:val="Geenlijst"/>
    <w:rsid w:val="00482150"/>
    <w:pPr>
      <w:numPr>
        <w:numId w:val="4"/>
      </w:numPr>
    </w:pPr>
  </w:style>
  <w:style w:type="paragraph" w:customStyle="1" w:styleId="Opsommingletter1eniveauIKNL">
    <w:name w:val="Opsomming letter 1e niveau IKNL"/>
    <w:basedOn w:val="ZsysbasisIKNL"/>
    <w:rsid w:val="00DD321C"/>
    <w:pPr>
      <w:numPr>
        <w:numId w:val="13"/>
      </w:numPr>
    </w:pPr>
  </w:style>
  <w:style w:type="numbering" w:customStyle="1" w:styleId="LijstopsommingtekenIKNL">
    <w:name w:val="Lijst opsomming teken IKNL"/>
    <w:basedOn w:val="Geenlijst"/>
    <w:rsid w:val="00482150"/>
    <w:pPr>
      <w:numPr>
        <w:numId w:val="9"/>
      </w:numPr>
    </w:pPr>
  </w:style>
  <w:style w:type="paragraph" w:customStyle="1" w:styleId="ZsyseenpuntIKNL">
    <w:name w:val="Zsyseenpunt IKNL"/>
    <w:basedOn w:val="BasistekstIKNL"/>
    <w:next w:val="BasistekstIKNL"/>
    <w:rsid w:val="001E060F"/>
    <w:pPr>
      <w:spacing w:line="20" w:lineRule="exact"/>
    </w:pPr>
    <w:rPr>
      <w:sz w:val="2"/>
    </w:rPr>
  </w:style>
  <w:style w:type="paragraph" w:customStyle="1" w:styleId="Opsommingteken3eniveauIKNL">
    <w:name w:val="Opsomming teken 3e niveau IKNL"/>
    <w:basedOn w:val="ZsysbasisIKNL"/>
    <w:rsid w:val="00482150"/>
    <w:pPr>
      <w:numPr>
        <w:ilvl w:val="2"/>
        <w:numId w:val="9"/>
      </w:numPr>
    </w:pPr>
  </w:style>
  <w:style w:type="paragraph" w:customStyle="1" w:styleId="Opsommingletter2eniveauIKNL">
    <w:name w:val="Opsomming letter 2e niveau IKNL"/>
    <w:basedOn w:val="ZsysbasisIKNL"/>
    <w:rsid w:val="0005289C"/>
    <w:pPr>
      <w:numPr>
        <w:ilvl w:val="1"/>
        <w:numId w:val="28"/>
      </w:numPr>
    </w:pPr>
  </w:style>
  <w:style w:type="paragraph" w:customStyle="1" w:styleId="Opsommingletter3eniveauIKNL">
    <w:name w:val="Opsomming letter 3e niveau IKNL"/>
    <w:basedOn w:val="ZsysbasisIKNL"/>
    <w:rsid w:val="0005289C"/>
    <w:pPr>
      <w:numPr>
        <w:ilvl w:val="2"/>
        <w:numId w:val="28"/>
      </w:numPr>
    </w:pPr>
  </w:style>
  <w:style w:type="paragraph" w:customStyle="1" w:styleId="DocumentgegevensIKNL">
    <w:name w:val="Documentgegevens IKNL"/>
    <w:basedOn w:val="ZsysbasisIKNL"/>
    <w:rsid w:val="00A602CC"/>
    <w:pPr>
      <w:spacing w:line="260" w:lineRule="exact"/>
    </w:pPr>
  </w:style>
  <w:style w:type="paragraph" w:customStyle="1" w:styleId="DocumentgegevensonderwerpIKNL">
    <w:name w:val="Documentgegevens onderwerp IKNL"/>
    <w:basedOn w:val="ZsysbasisIKNL"/>
    <w:rsid w:val="00A602CC"/>
    <w:pPr>
      <w:spacing w:line="260" w:lineRule="exact"/>
    </w:pPr>
  </w:style>
  <w:style w:type="paragraph" w:customStyle="1" w:styleId="DocumentgegevensdatumIKNL">
    <w:name w:val="Documentgegevens datum IKNL"/>
    <w:basedOn w:val="ZsysbasisIKNL"/>
    <w:rsid w:val="00675ACD"/>
    <w:pPr>
      <w:spacing w:line="260" w:lineRule="exact"/>
    </w:pPr>
  </w:style>
  <w:style w:type="paragraph" w:customStyle="1" w:styleId="DocumentgegevensreferentieIKNL">
    <w:name w:val="Documentgegevens referentie IKNL"/>
    <w:basedOn w:val="ZsysbasisIKNL"/>
    <w:rsid w:val="00A602CC"/>
    <w:pPr>
      <w:spacing w:line="260" w:lineRule="exact"/>
    </w:pPr>
  </w:style>
  <w:style w:type="paragraph" w:customStyle="1" w:styleId="DocumentgegevenskopjeIKNL">
    <w:name w:val="Documentgegevens kopje IKNL"/>
    <w:basedOn w:val="ZsysbasisIKNL"/>
    <w:rsid w:val="00675ACD"/>
    <w:pPr>
      <w:spacing w:line="260" w:lineRule="exact"/>
    </w:pPr>
    <w:rPr>
      <w:sz w:val="14"/>
    </w:rPr>
  </w:style>
  <w:style w:type="paragraph" w:customStyle="1" w:styleId="RetouradresIKNL">
    <w:name w:val="Retouradres IKNL"/>
    <w:basedOn w:val="ZsysbasisIKNL"/>
    <w:rsid w:val="00D152F9"/>
    <w:pPr>
      <w:spacing w:line="260" w:lineRule="exact"/>
    </w:pPr>
    <w:rPr>
      <w:noProof/>
      <w:sz w:val="14"/>
    </w:rPr>
  </w:style>
  <w:style w:type="paragraph" w:customStyle="1" w:styleId="AfzendergegevensIKNL">
    <w:name w:val="Afzendergegevens IKNL"/>
    <w:basedOn w:val="ZsysbasisIKNL"/>
    <w:rsid w:val="00E238BE"/>
    <w:pPr>
      <w:spacing w:line="210" w:lineRule="exact"/>
    </w:pPr>
    <w:rPr>
      <w:noProof/>
      <w:sz w:val="14"/>
    </w:rPr>
  </w:style>
  <w:style w:type="paragraph" w:customStyle="1" w:styleId="AfzendergegevenskopjeIKNL">
    <w:name w:val="Afzendergegevens kopje IKNL"/>
    <w:basedOn w:val="ZsysbasisIKNL"/>
    <w:next w:val="AfzendergegevensIKNL"/>
    <w:rsid w:val="001C0269"/>
    <w:pPr>
      <w:spacing w:line="210" w:lineRule="exact"/>
    </w:pPr>
    <w:rPr>
      <w:b/>
      <w:noProof/>
      <w:sz w:val="14"/>
    </w:rPr>
  </w:style>
  <w:style w:type="numbering" w:customStyle="1" w:styleId="LijstopsommingletterIKNL">
    <w:name w:val="Lijst opsomming letter IKNL"/>
    <w:basedOn w:val="Geenlijst"/>
    <w:rsid w:val="0005289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CAE1F257.dotm</Template>
  <TotalTime>25</TotalTime>
  <Pages>1</Pages>
  <Words>284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IKNL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Siesling</dc:creator>
  <cp:lastModifiedBy>Sabine Siesling</cp:lastModifiedBy>
  <cp:revision>4</cp:revision>
  <dcterms:created xsi:type="dcterms:W3CDTF">2013-04-02T19:57:00Z</dcterms:created>
  <dcterms:modified xsi:type="dcterms:W3CDTF">2013-04-03T07:26:00Z</dcterms:modified>
</cp:coreProperties>
</file>